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3.0.0 -->
  <w:background w:color="ffffff">
    <v:background id="_x0000_s1025" filled="t" fillcolor="white"/>
  </w:background>
  <w:body>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w:t>
            </w:r>
            <w:r>
              <w:rPr>
                <w:rStyle w:val="DefaultParagraphFont"/>
                <w:rFonts w:ascii="Times New Roman" w:eastAsia="Times New Roman" w:hAnsi="Times New Roman" w:cs="Times New Roman"/>
                <w:b w:val="0"/>
                <w:bCs w:val="0"/>
                <w:i w:val="0"/>
                <w:iCs w:val="0"/>
                <w:smallCaps w:val="0"/>
                <w:color w:val="000000"/>
                <w:sz w:val="22"/>
                <w:szCs w:val="22"/>
                <w:bdr w:val="nil"/>
                <w:rtl w:val="0"/>
              </w:rPr>
              <w:t>During what ancient time period did mankind begin to join metals?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30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​Bronze and Iron Age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Industrial Revolution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​During World War I</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​During the American Revolution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18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Page 3, Indroduction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12/28/2015 3:31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12/9/2016 2:03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2. </w:t>
            </w:r>
            <w:r>
              <w:rPr>
                <w:rStyle w:val="DefaultParagraphFont"/>
                <w:rFonts w:ascii="Times New Roman" w:eastAsia="Times New Roman" w:hAnsi="Times New Roman" w:cs="Times New Roman"/>
                <w:b w:val="0"/>
                <w:bCs w:val="0"/>
                <w:i w:val="0"/>
                <w:iCs w:val="0"/>
                <w:smallCaps w:val="0"/>
                <w:color w:val="000000"/>
                <w:sz w:val="22"/>
                <w:szCs w:val="22"/>
                <w:bdr w:val="nil"/>
                <w:rtl w:val="0"/>
              </w:rPr>
              <w:t>​What was the sand used for in the direct casting process of metal forming?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35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was used to form the desired shape of the part being cast.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was used as an insulation to keep the metal from overheating. </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supported the base plate. </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was melted into glass to form a mold for the hot metal to be cast. </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19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Page 3-4, Introduction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12/28/2015 3:32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12/9/2016 2:08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3. </w:t>
            </w:r>
            <w:r>
              <w:rPr>
                <w:rStyle w:val="DefaultParagraphFont"/>
                <w:rFonts w:ascii="Times New Roman" w:eastAsia="Times New Roman" w:hAnsi="Times New Roman" w:cs="Times New Roman"/>
                <w:b w:val="0"/>
                <w:bCs w:val="0"/>
                <w:i w:val="0"/>
                <w:iCs w:val="0"/>
                <w:smallCaps w:val="0"/>
                <w:color w:val="000000"/>
                <w:sz w:val="22"/>
                <w:szCs w:val="22"/>
                <w:bdr w:val="nil"/>
                <w:rtl w:val="0"/>
              </w:rPr>
              <w:t>The term coalescence refers to _________________.</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12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w:t>
                  </w:r>
                  <w:r>
                    <w:rPr>
                      <w:rStyle w:val="DefaultParagraphFont"/>
                      <w:rFonts w:ascii="Times New Roman" w:eastAsia="Times New Roman" w:hAnsi="Times New Roman" w:cs="Times New Roman"/>
                      <w:b w:val="0"/>
                      <w:bCs w:val="0"/>
                      <w:i w:val="0"/>
                      <w:iCs w:val="0"/>
                      <w:smallCaps w:val="0"/>
                      <w:color w:val="000000"/>
                      <w:sz w:val="22"/>
                      <w:szCs w:val="22"/>
                      <w:bdr w:val="nil"/>
                      <w:rtl w:val="0"/>
                    </w:rPr>
                    <w:t>as welding of pipe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w:t>
                  </w:r>
                  <w:r>
                    <w:rPr>
                      <w:rStyle w:val="DefaultParagraphFont"/>
                      <w:rFonts w:ascii="Times New Roman" w:eastAsia="Times New Roman" w:hAnsi="Times New Roman" w:cs="Times New Roman"/>
                      <w:b w:val="0"/>
                      <w:bCs w:val="0"/>
                      <w:i w:val="0"/>
                      <w:iCs w:val="0"/>
                      <w:smallCaps w:val="0"/>
                      <w:color w:val="000000"/>
                      <w:sz w:val="22"/>
                      <w:szCs w:val="22"/>
                      <w:bdr w:val="nil"/>
                      <w:rtl w:val="0"/>
                    </w:rPr>
                    <w:t>he type of welding performed in space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w:t>
                  </w:r>
                  <w:r>
                    <w:rPr>
                      <w:rStyle w:val="DefaultParagraphFont"/>
                      <w:rFonts w:ascii="Times New Roman" w:eastAsia="Times New Roman" w:hAnsi="Times New Roman" w:cs="Times New Roman"/>
                      <w:b w:val="0"/>
                      <w:bCs w:val="0"/>
                      <w:i w:val="0"/>
                      <w:iCs w:val="0"/>
                      <w:smallCaps w:val="0"/>
                      <w:color w:val="000000"/>
                      <w:sz w:val="22"/>
                      <w:szCs w:val="22"/>
                      <w:bdr w:val="nil"/>
                      <w:rtl w:val="0"/>
                    </w:rPr>
                    <w:t>he growing together of the grain structure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w:t>
                  </w:r>
                  <w:r>
                    <w:rPr>
                      <w:rStyle w:val="DefaultParagraphFont"/>
                      <w:rFonts w:ascii="Times New Roman" w:eastAsia="Times New Roman" w:hAnsi="Times New Roman" w:cs="Times New Roman"/>
                      <w:b w:val="0"/>
                      <w:bCs w:val="0"/>
                      <w:i w:val="0"/>
                      <w:iCs w:val="0"/>
                      <w:smallCaps w:val="0"/>
                      <w:color w:val="000000"/>
                      <w:sz w:val="22"/>
                      <w:szCs w:val="22"/>
                      <w:bdr w:val="nil"/>
                      <w:rtl w:val="0"/>
                    </w:rPr>
                    <w:t>he newest type of welding processes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22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Page 5, Welding Defined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12/28/2015 3:33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12/28/2015 3:34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4. </w:t>
            </w:r>
            <w:r>
              <w:rPr>
                <w:rStyle w:val="DefaultParagraphFont"/>
                <w:rFonts w:ascii="Times New Roman" w:eastAsia="Times New Roman" w:hAnsi="Times New Roman" w:cs="Times New Roman"/>
                <w:b w:val="0"/>
                <w:bCs w:val="0"/>
                <w:i w:val="0"/>
                <w:iCs w:val="0"/>
                <w:smallCaps w:val="0"/>
                <w:color w:val="000000"/>
                <w:sz w:val="22"/>
                <w:szCs w:val="22"/>
                <w:bdr w:val="nil"/>
                <w:rtl w:val="0"/>
              </w:rPr>
              <w:t>What process that was used to join pieces of iron together was introduced during the Industrial Revolution (1750-1850)?</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4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Forge welding or hammer welding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Resistance welding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Fusion welding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Oxyacetylene welding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19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Page 3-4, Introduction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12/28/2015 3:34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12/9/2016 2:12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5. </w:t>
            </w:r>
            <w:r>
              <w:rPr>
                <w:rStyle w:val="DefaultParagraphFont"/>
                <w:rFonts w:ascii="Times New Roman" w:eastAsia="Times New Roman" w:hAnsi="Times New Roman" w:cs="Times New Roman"/>
                <w:b w:val="0"/>
                <w:bCs w:val="0"/>
                <w:i w:val="0"/>
                <w:iCs w:val="0"/>
                <w:smallCaps w:val="0"/>
                <w:color w:val="000000"/>
                <w:sz w:val="22"/>
                <w:szCs w:val="22"/>
                <w:bdr w:val="nil"/>
                <w:rtl w:val="0"/>
              </w:rPr>
              <w:t>____ is a type of welding.</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69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Flux metal arc welding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Flux tungsten arc welding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Gas tungsten arc welding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Plastic core arc welding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34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Page 7, Welding and Cutting Processes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12/28/2015 3:35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12/28/2015 3:35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6. </w:t>
            </w:r>
            <w:r>
              <w:rPr>
                <w:rStyle w:val="DefaultParagraphFont"/>
                <w:rFonts w:ascii="Times New Roman" w:eastAsia="Times New Roman" w:hAnsi="Times New Roman" w:cs="Times New Roman"/>
                <w:b w:val="0"/>
                <w:bCs w:val="0"/>
                <w:i w:val="0"/>
                <w:iCs w:val="0"/>
                <w:smallCaps w:val="0"/>
                <w:color w:val="000000"/>
                <w:sz w:val="22"/>
                <w:szCs w:val="22"/>
                <w:bdr w:val="nil"/>
                <w:rtl w:val="0"/>
              </w:rPr>
              <w:t>____ is the most common type of fuel gas used for oxyfuel welding.</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29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MAPP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Acetylene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Propane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Oxygen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467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Page 7, Oxyacetylene Welding, Brazing, and Cutting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12/28/2015 3:36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12/28/2015 3:37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Oxyacetylene welding is also referred to as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59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gas welding or torch welding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gas metal arc welding, or just gas welding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gas flux cored arc welding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shielded metal arc welding or torch arc welding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467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Page 7, Oxyacetylene Welding, Brazing, and Cutting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12/28/2015 3:37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12/28/2015 3:37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An advantage of ____ welding is that a variety of metal types and metal thicknesses can be joined with one machine.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0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oxyacetylene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shielded metal arc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gas metal arc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flux cored arc</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41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Page 8, Shielded Metal Arc Welding (SMAW)</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12/28/2015 3:38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12/28/2015 3:38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9. </w:t>
            </w:r>
            <w:r>
              <w:rPr>
                <w:rStyle w:val="DefaultParagraphFont"/>
                <w:rFonts w:ascii="Times New Roman" w:eastAsia="Times New Roman" w:hAnsi="Times New Roman" w:cs="Times New Roman"/>
                <w:b w:val="0"/>
                <w:bCs w:val="0"/>
                <w:i w:val="0"/>
                <w:iCs w:val="0"/>
                <w:smallCaps w:val="0"/>
                <w:color w:val="141413"/>
                <w:sz w:val="22"/>
                <w:szCs w:val="22"/>
                <w:bdr w:val="nil"/>
                <w:rtl w:val="0"/>
              </w:rPr>
              <w:t>Even though ____ welding is slower and requires a higher skill level as compared to other manual welding processes, it is still in demand because it can be used to make extremely high-quality welds in applications where weld integrity is critical.</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1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OAW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SMAW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GMAW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141413"/>
                      <w:sz w:val="22"/>
                      <w:szCs w:val="22"/>
                      <w:bdr w:val="nil"/>
                      <w:rtl w:val="0"/>
                    </w:rPr>
                    <w:t>GTAW</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39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Page 9, Gas Tungsten Arc Welding (GTAW)</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12/28/2015 3:38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12/28/2015 3:39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10. </w:t>
            </w:r>
            <w:r>
              <w:rPr>
                <w:rStyle w:val="DefaultParagraphFont"/>
                <w:rFonts w:ascii="Times New Roman" w:eastAsia="Times New Roman" w:hAnsi="Times New Roman" w:cs="Times New Roman"/>
                <w:b w:val="0"/>
                <w:bCs w:val="0"/>
                <w:i w:val="0"/>
                <w:iCs w:val="0"/>
                <w:smallCaps w:val="0"/>
                <w:color w:val="000000"/>
                <w:sz w:val="22"/>
                <w:szCs w:val="22"/>
                <w:bdr w:val="nil"/>
                <w:rtl w:val="0"/>
              </w:rPr>
              <w:t>____ welding can be used to weld metal ranging in thickness from thin-gauge sheet metal to heavy plate by making only a few changes in the welding setup.</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3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Oxyacetylene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Shielded metal arc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Gas metal arc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Flux cored arc</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40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Page 9-10, Gas Metal Arc Welding (GMAW)</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12/28/2015 3:39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12/28/2015 3:39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w:t>
            </w:r>
            <w:r>
              <w:rPr>
                <w:rStyle w:val="DefaultParagraphFont"/>
                <w:rFonts w:ascii="Times New Roman" w:eastAsia="Times New Roman" w:hAnsi="Times New Roman" w:cs="Times New Roman"/>
                <w:b w:val="0"/>
                <w:bCs w:val="0"/>
                <w:i w:val="0"/>
                <w:iCs w:val="0"/>
                <w:smallCaps w:val="0"/>
                <w:color w:val="141413"/>
                <w:sz w:val="22"/>
                <w:szCs w:val="22"/>
                <w:bdr w:val="nil"/>
                <w:rtl w:val="0"/>
              </w:rPr>
              <w:t>____ welding is extremely fast and economical because it can produce long welds rapidly that require very little postweld cleanup.</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60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Oxyacetylene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SMAW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141413"/>
                      <w:sz w:val="22"/>
                      <w:szCs w:val="22"/>
                      <w:bdr w:val="nil"/>
                      <w:rtl w:val="0"/>
                    </w:rPr>
                    <w:t>GMAW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GTAW</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41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Pages 9-10, Gas Metal Arc Welding (GMAW)</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12/28/2015 3:39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12/28/2015 3:40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141413"/>
                <w:sz w:val="22"/>
                <w:szCs w:val="22"/>
                <w:bdr w:val="nil"/>
                <w:rtl w:val="0"/>
              </w:rPr>
              <w:t>GMAW and ____ welding are the first choice for many welding fabricators because these processes are cost effective, produce high- quality welds, and are flexible and versatile.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08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​FCAW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​OAW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​SMAW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​GTAW</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384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Page 10, Flux Cored Arc Welding (FCAW)</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12/28/2015 3:40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12/28/2015 3:41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141413"/>
                <w:sz w:val="22"/>
                <w:szCs w:val="22"/>
                <w:bdr w:val="nil"/>
                <w:rtl w:val="0"/>
              </w:rPr>
              <w:t>____ cutting uses a stiff, highly ionized, extremely hot column of gas to almost instantly vaporize the metal being cut.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6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​Laser beam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​Air carbon arc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​Oxyfuel gas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​Plasma arc</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254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Page 10, Plasma Arc Cutting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12/28/2015 3:41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12/28/2015 3:42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 selecting the joining process, one consideration relates to the ____, such as whether the weldment is only needed to test an idea, or will be a permanent structure.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44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quality requirements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appearance of the finished product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materials to be used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size of the parts to be joined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36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Page 11, Selection of the Joining Process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12/28/2015 3:42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12/28/2015 3:42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w:t>
            </w:r>
            <w:r>
              <w:rPr>
                <w:rStyle w:val="DefaultParagraphFont"/>
                <w:rFonts w:ascii="Times New Roman" w:eastAsia="Times New Roman" w:hAnsi="Times New Roman" w:cs="Times New Roman"/>
                <w:b w:val="0"/>
                <w:bCs w:val="0"/>
                <w:i w:val="0"/>
                <w:iCs w:val="0"/>
                <w:smallCaps w:val="0"/>
                <w:color w:val="000000"/>
                <w:sz w:val="22"/>
                <w:szCs w:val="22"/>
                <w:bdr w:val="nil"/>
                <w:rtl w:val="0"/>
              </w:rPr>
              <w:t>In selecting the joining process, one consideration relates to the ____, such as whether the weld will be used on a piece of furniture, or to repair a piece of equipment, or to join a pipeline.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44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quality requirements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appearance of the finished product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materials to be used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size of the parts to be joined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36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Page 11, Selection of the Joining Process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12/28/2015 3:42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12/28/2015 3:43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methods of applying weld metal only requires the welder to manipulate the welding gun?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5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Manual welding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Semiautomatic Welding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Automatic welding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Automated welding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36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Page 11, Selection of the Joining Process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12/28/2015 3:43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12/28/2015 3:44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 selecting the joining process, one consideration relates to the ____, such as whether the parts are made out of a standard metal or an exotic alloy.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44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quality requirements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appearance of the finished product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materials to be joined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size of the parts to be joined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36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Page 11, Selection of the Joining Process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12/28/2015 3:44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12/28/2015 3:45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Tack welders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3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clean slag from the welds, and help position weldments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operate machines or automatic equipment used to make welds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often help the welder by making small welds to hold parts in place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design, specify, and oversee the construction of complex weldments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428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Page 12, Occupational Opportunities in Welding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12/28/2015 3:45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12/28/2015 3:45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19. </w:t>
            </w:r>
            <w:r>
              <w:rPr>
                <w:rStyle w:val="DefaultParagraphFont"/>
                <w:rFonts w:ascii="Times New Roman" w:eastAsia="Times New Roman" w:hAnsi="Times New Roman" w:cs="Times New Roman"/>
                <w:b w:val="0"/>
                <w:bCs w:val="0"/>
                <w:i w:val="0"/>
                <w:iCs w:val="0"/>
                <w:smallCaps w:val="0"/>
                <w:color w:val="000000"/>
                <w:sz w:val="22"/>
                <w:szCs w:val="22"/>
                <w:bdr w:val="nil"/>
                <w:rtl w:val="0"/>
              </w:rPr>
              <w:t>Welders’ helpers ____.</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3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clean slag from the welds, and help position weldments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operate machines or automatic equipment used to make welds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often help the welder by making small welds to hold parts in place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design, specify, and oversee the construction of complex weldments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428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Page 12, Occupational Opportunities in Welding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12/28/2015 3:45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12/28/2015 3:46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Welding operators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2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clean slag from the welds, and help position weldments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operate machines or automatic equipment used to make welds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often help the welder by making small welds to hold parts in place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demonstrate good management skills by planning jobs and assigning workers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428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Page 12, Occupational Opportunities in Welding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12/28/2015 3:46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12/28/2015 3:47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Welding shop supervisors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3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have a high degree of skill and knowledge of small-business management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operate machines or automatic equipment used to make welds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position all the parts in their proper places and make ready for the tack welders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demonstrate good management skills by planning jobs and assigning workers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428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Page 12, Occupational Opportunities in Welding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12/28/2015 3:47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12/28/2015 3:48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Welding shop owners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2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have a high degree of skill and knowledge of small business management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operate machines or automatic equipment used to make welds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often help the welder by making small welds to hold parts in place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demonstrate good management skills by planning jobs and assigning workers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466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Pages 12-13, Occupational Opportunities in Welding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12/28/2015 3:47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12/28/2015 3:47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23. 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Welder assemblers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3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have a high degree of skill and knowledge of small business management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operate machines or automatic equipment used to make welds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position all the parts in their proper places and make ready for the tack welders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demonstrate good management skills by planning jobs and assigning workers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428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Page 12, Occupational Opportunities in Welding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12/28/2015 3:48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12/28/2015 3:49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24. </w:t>
            </w:r>
            <w:r>
              <w:rPr>
                <w:rStyle w:val="DefaultParagraphFont"/>
                <w:rFonts w:ascii="Times New Roman" w:eastAsia="Times New Roman" w:hAnsi="Times New Roman" w:cs="Times New Roman"/>
                <w:b w:val="0"/>
                <w:bCs w:val="0"/>
                <w:i w:val="0"/>
                <w:iCs w:val="0"/>
                <w:smallCaps w:val="0"/>
                <w:color w:val="000000"/>
                <w:sz w:val="22"/>
                <w:szCs w:val="22"/>
                <w:bdr w:val="nil"/>
                <w:rtl w:val="0"/>
              </w:rPr>
              <w:t>A ____ must be correctly applied so that it is strong enough to hold the assembly and still not interfere with the finished welding.</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45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forged weld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stick weld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tack weld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rod weld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428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Page 12, Occupational Opportunities in Welding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12/28/2015 3:49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12/28/2015 3:49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25. 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____ must be able to interpret blueprints and welding procedures.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6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Tack welders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Weld shop owners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Welder’s helpers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Welder assemblers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428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Page 12, Occupational Opportunities in Welding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12/29/2015 9:09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12/29/2015 9:10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26. 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Welding engineers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4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clean slag from the welds, and help position weldments.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position all the parts in their proper places and make ready for the tack welders.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often help the welder by making small welds to hold parts in place.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design, specify, and oversee the construction of complex weldments.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466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Pages 12-13, Occupational Opportunities in Welding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12/29/2015 9:10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12/29/2015 9:12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27. 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____ is required to know all of the welding process and metallurgy as well as have good math, reading, communication, and design skills.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9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welding engineer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welding inspector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welder’s helper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welder operator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466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Pages 12-13, Occupational Opportunities in Welding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12/29/2015 9:12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12/29/2015 9:13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28. 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 many industries, ____ must be able to pass a performance test to specific code or standard.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8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welding engineer, the welder, and the welding operator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welding engineer, the welding inspector, and the welding shop owner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welder, the welding operator, and the tack welder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welding operator, the tack welder, and the welder’s helper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428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Page 12, Occupational Opportunities in Welding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12/29/2015 9:13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12/29/2015 9:14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29. 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____ may oversee the actual work for the engineer by providing the engineer with progress reports as well as chemical, physical, and mechanical test results.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61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weld operator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foreman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tack welder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technician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466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Pages 12-13, Occupational Opportunities in Welding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12/29/2015 9:14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12/29/2015 9:15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30. 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 addition to welding skills an entry-level welder must possess what workplace skills?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26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Teamwork, leadership, and integrity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Honesty and organizational skills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Time management and knowledge of the Equal Employment Opportunity law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All of the above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24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Page 14, Job-Related Skills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12/29/2015 9:15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12/29/2015 9:15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31. 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A(n) ____________________ is defined as “a localized coalescence of metals or nonmetals produced either by heating the materials to the required welding temperatures, with or without the application of pressure, or by the application of pressure alone, and with or without the use of filler materials.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42"/>
              <w:gridCol w:w="22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weld</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Page 5, Welding Defined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Completion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12/29/2015 9:16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12/29/2015 9:16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____________________</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141413"/>
                <w:sz w:val="22"/>
                <w:szCs w:val="22"/>
                <w:bdr w:val="nil"/>
                <w:rtl w:val="0"/>
              </w:rPr>
              <w:t>cutting uses the high-temperature flame to heat the surface of a piece of steel to a point where a forceful stream of oxygen flowing out a center hole in the tip causes the hot steel to burn away, leaving a gap or cut.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42"/>
              <w:gridCol w:w="26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141413"/>
                      <w:sz w:val="22"/>
                      <w:szCs w:val="22"/>
                      <w:bdr w:val="nil"/>
                      <w:rtl w:val="0"/>
                    </w:rPr>
                    <w:t>Oxyfuel gas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Page 10, Oxyfuel Gas Cutting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Completion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12/29/2015 9:16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12/29/2015 9:16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33. 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 a(n) ____________________ process, the welder is required to manipulate the entire process.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42"/>
              <w:gridCol w:w="36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manual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Page 11, Selection of the Joining Process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Completion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12/29/2015 9:17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12/29/2015 9:17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34. 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 a(n) ____________________ process, filler metal is added automatically, and all other manipulation is done manually by the welder.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42"/>
              <w:gridCol w:w="36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semiautomatic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Page 11, Selection of the Joining Process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Completion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12/29/2015 9:17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12/29/2015 9:17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35. 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 a(n) ____________________ process, operations are done mechanically under the observation of a welding operator.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42"/>
              <w:gridCol w:w="36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machine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Page 11, Selection of the Joining Process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Completion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12/29/2015 9:18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12/29/2015 9:18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36. 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 a(n) ____________________ process, operations are performed by a machine that has been programmed to do an entire operation without interaction with the operator.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42"/>
              <w:gridCol w:w="36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automatic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Page 12, Selection of the Joining Process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Completion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12/29/2015 9:18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12/29/2015 9:18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37. 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 a(n) ____________________ process operations are performed by a robot or machine that is programmed flexibly to do a variety of processes.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42"/>
              <w:gridCol w:w="36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automated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Page 12, Selection of the Joining Process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Completion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12/29/2015 9:18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12/29/2015 9:19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38. 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Welder ____________________ position all parts in their proper positions and make ready for the tack welders.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42"/>
              <w:gridCol w:w="428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fitters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0"/>
                      <w:szCs w:val="20"/>
                      <w:bdr w:val="nil"/>
                      <w:rtl w:val="0"/>
                    </w:rPr>
                    <w:t>assemblers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Page 12, Occupational Opportunities in Welding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Completion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12/29/2015 9:19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12/29/2015 9:19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39. 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Welder ____________________ are employed in some welding shops to clean slag from the welds and help move and position weldments for the welder.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42"/>
              <w:gridCol w:w="428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helpers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Page 12, Occupational Opportunities in Welding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Completion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12/29/2015 9:19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12/29/2015 9:19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40. 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Welding ____________________ operate machines or automatic equipment used to make welds.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42"/>
              <w:gridCol w:w="428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operators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Page 12, Occupational Opportunities in Welding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Completion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12/29/2015 9:20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12/29/2015 9:20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41. 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When was forge welding introduced, and what does it involve?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Industrial Revolution, from 1750 to 1850, introduced a method of joining pieces of iron together known as forge welding or hammer welding. This process involved the use of a forge to heat the metal to a soft, plastic temperature. The ends of the iron were then placed together and hammered until fusion took place.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Page 3-4, Introduction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12/29/2015 9:20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12/29/2015 9:20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42. 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Define the term </w:t>
            </w:r>
            <w:r>
              <w:rPr>
                <w:rStyle w:val="DefaultParagraphFont"/>
                <w:rFonts w:ascii="Times New Roman" w:eastAsia="Times New Roman" w:hAnsi="Times New Roman" w:cs="Times New Roman"/>
                <w:b w:val="0"/>
                <w:bCs w:val="0"/>
                <w:i/>
                <w:iCs/>
                <w:smallCaps w:val="0"/>
                <w:color w:val="000000"/>
                <w:sz w:val="22"/>
                <w:szCs w:val="22"/>
                <w:bdr w:val="nil"/>
                <w:rtl w:val="0"/>
              </w:rPr>
              <w:t>weld</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w:eastAsia="Times" w:hAnsi="Times" w:cs="Times"/>
                      <w:b w:val="0"/>
                      <w:bCs w:val="0"/>
                      <w:i w:val="0"/>
                      <w:iCs w:val="0"/>
                      <w:smallCaps w:val="0"/>
                      <w:color w:val="000000"/>
                      <w:sz w:val="24"/>
                      <w:szCs w:val="24"/>
                      <w:bdr w:val="nil"/>
                      <w:rtl w:val="0"/>
                    </w:rPr>
                    <w:t xml:space="preserve">A </w:t>
                  </w:r>
                  <w:r>
                    <w:rPr>
                      <w:rStyle w:val="DefaultParagraphFont"/>
                      <w:rFonts w:ascii="Times" w:eastAsia="Times" w:hAnsi="Times" w:cs="Times"/>
                      <w:b/>
                      <w:bCs/>
                      <w:i w:val="0"/>
                      <w:iCs w:val="0"/>
                      <w:smallCaps w:val="0"/>
                      <w:color w:val="000000"/>
                      <w:sz w:val="24"/>
                      <w:szCs w:val="24"/>
                      <w:bdr w:val="nil"/>
                      <w:rtl w:val="0"/>
                    </w:rPr>
                    <w:t>weld</w:t>
                  </w:r>
                  <w:r>
                    <w:rPr>
                      <w:rStyle w:val="DefaultParagraphFont"/>
                      <w:rFonts w:ascii="Times" w:eastAsia="Times" w:hAnsi="Times" w:cs="Times"/>
                      <w:b w:val="0"/>
                      <w:bCs w:val="0"/>
                      <w:i w:val="0"/>
                      <w:iCs w:val="0"/>
                      <w:smallCaps w:val="0"/>
                      <w:color w:val="000000"/>
                      <w:sz w:val="24"/>
                      <w:szCs w:val="24"/>
                      <w:bdr w:val="nil"/>
                      <w:rtl w:val="0"/>
                    </w:rPr>
                    <w:t xml:space="preserve"> is defined by the American Welding Society (AWS) as “a localized </w:t>
                  </w:r>
                  <w:r>
                    <w:rPr>
                      <w:rStyle w:val="DefaultParagraphFont"/>
                      <w:rFonts w:ascii="Times" w:eastAsia="Times" w:hAnsi="Times" w:cs="Times"/>
                      <w:b/>
                      <w:bCs/>
                      <w:i w:val="0"/>
                      <w:iCs w:val="0"/>
                      <w:smallCaps w:val="0"/>
                      <w:color w:val="000000"/>
                      <w:sz w:val="24"/>
                      <w:szCs w:val="24"/>
                      <w:bdr w:val="nil"/>
                      <w:rtl w:val="0"/>
                    </w:rPr>
                    <w:t>coalescence</w:t>
                  </w:r>
                  <w:r>
                    <w:rPr>
                      <w:rStyle w:val="DefaultParagraphFont"/>
                      <w:rFonts w:ascii="Times" w:eastAsia="Times" w:hAnsi="Times" w:cs="Times"/>
                      <w:b w:val="0"/>
                      <w:bCs w:val="0"/>
                      <w:i w:val="0"/>
                      <w:iCs w:val="0"/>
                      <w:smallCaps w:val="0"/>
                      <w:color w:val="000000"/>
                      <w:sz w:val="24"/>
                      <w:szCs w:val="24"/>
                      <w:bdr w:val="nil"/>
                      <w:rtl w:val="0"/>
                    </w:rPr>
                    <w:t xml:space="preserve"> (the fusion or growing together of the grain structure of the materials being welded) of metals or nonmetals produced either by heating the materials to the required welding temperatures, with or without the application of pressure, or by the application of pressure alone, and with or without the use of filler materials.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Page 5, Welding Defined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12/29/2015 9:21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12/29/2015 9:21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Define the term</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iCs/>
                <w:smallCaps w:val="0"/>
                <w:color w:val="000000"/>
                <w:sz w:val="22"/>
                <w:szCs w:val="22"/>
                <w:bdr w:val="nil"/>
                <w:rtl w:val="0"/>
              </w:rPr>
              <w:t>welding</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w:eastAsia="Times" w:hAnsi="Times" w:cs="Times"/>
                      <w:b/>
                      <w:bCs/>
                      <w:i w:val="0"/>
                      <w:iCs w:val="0"/>
                      <w:smallCaps w:val="0"/>
                      <w:color w:val="000000"/>
                      <w:sz w:val="24"/>
                      <w:szCs w:val="24"/>
                      <w:bdr w:val="nil"/>
                      <w:rtl w:val="0"/>
                    </w:rPr>
                    <w:t>Welding</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w:eastAsia="Times" w:hAnsi="Times" w:cs="Times"/>
                      <w:b w:val="0"/>
                      <w:bCs w:val="0"/>
                      <w:i w:val="0"/>
                      <w:iCs w:val="0"/>
                      <w:smallCaps w:val="0"/>
                      <w:color w:val="000000"/>
                      <w:sz w:val="24"/>
                      <w:szCs w:val="24"/>
                      <w:bdr w:val="nil"/>
                      <w:rtl w:val="0"/>
                    </w:rPr>
                    <w:t>is defined as “a joining process that produces coalescence of materials by heating them to the welding temperature, with or without the application of pressure or by the application of pressure alone, and with or without the use of filler metal.”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Page 5, Welding Defined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12/29/2015 9:21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12/29/2015 9:23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44. 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Describe the s</w:t>
            </w:r>
            <w:r>
              <w:rPr>
                <w:rStyle w:val="DefaultParagraphFont"/>
                <w:rFonts w:ascii="Times New Roman" w:eastAsia="Times New Roman" w:hAnsi="Times New Roman" w:cs="Times New Roman"/>
                <w:b w:val="0"/>
                <w:bCs w:val="0"/>
                <w:i w:val="0"/>
                <w:iCs w:val="0"/>
                <w:smallCaps w:val="0"/>
                <w:color w:val="141413"/>
                <w:sz w:val="22"/>
                <w:szCs w:val="22"/>
                <w:bdr w:val="nil"/>
                <w:rtl w:val="0"/>
              </w:rPr>
              <w:t>hielded metal arc welding (SMAW) process.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141413"/>
                      <w:sz w:val="22"/>
                      <w:szCs w:val="22"/>
                      <w:bdr w:val="nil"/>
                      <w:rtl w:val="0"/>
                    </w:rPr>
                    <w:t>Shielded metal arc welding (SMAW) uses a 14-in. (355.6-mm) -long consumable stick electrode that conducts the welding current from the electrode holder to the work, and as the arc melts the end of the electrode away, it becomes part of the weld metal. The welding arc vaporizes the solid flux that covers the electrode so that it forms an expanding gaseous cloud to protect the molten weld metal. In addition to fluxes protecting molten weld metal, they also perform a number of beneficial functions for the weld, depending on the type of electrode being used.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Page 7, Oxyacetylene Welding, Brazing, and Cutting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12/29/2015 9:21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12/29/2015 9:23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45. 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List the 5 factors that must be considered when choosing a joining process.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Availability of equipment—Repetitiveness of the operation—Quality requirements—Location of work—Materials to be joined—Appearance of the finished product—Size of the parts to be joined—Time available for work—Skill or experience of workers—Cost of materials—Code or specification requirements.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Page 11, Selection of the Joining Process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12/29/2015 9:22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12/29/2015 9:22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46. 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Explain the difference between manual welding and semiautomatic welding.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w:eastAsia="Times" w:hAnsi="Times" w:cs="Times"/>
                      <w:b w:val="0"/>
                      <w:bCs w:val="0"/>
                      <w:i w:val="0"/>
                      <w:iCs w:val="0"/>
                      <w:smallCaps w:val="0"/>
                      <w:color w:val="000000"/>
                      <w:sz w:val="24"/>
                      <w:szCs w:val="24"/>
                      <w:bdr w:val="nil"/>
                      <w:rtl w:val="0"/>
                    </w:rPr>
                    <w:t xml:space="preserve">With </w:t>
                  </w:r>
                  <w:r>
                    <w:rPr>
                      <w:rStyle w:val="DefaultParagraphFont"/>
                      <w:rFonts w:ascii="Times" w:eastAsia="Times" w:hAnsi="Times" w:cs="Times"/>
                      <w:b/>
                      <w:bCs/>
                      <w:i w:val="0"/>
                      <w:iCs w:val="0"/>
                      <w:smallCaps w:val="0"/>
                      <w:color w:val="000000"/>
                      <w:sz w:val="24"/>
                      <w:szCs w:val="24"/>
                      <w:bdr w:val="nil"/>
                      <w:rtl w:val="0"/>
                    </w:rPr>
                    <w:t>manual welding t</w:t>
                  </w:r>
                  <w:r>
                    <w:rPr>
                      <w:rStyle w:val="DefaultParagraphFont"/>
                      <w:rFonts w:ascii="Times" w:eastAsia="Times" w:hAnsi="Times" w:cs="Times"/>
                      <w:b w:val="0"/>
                      <w:bCs w:val="0"/>
                      <w:i w:val="0"/>
                      <w:iCs w:val="0"/>
                      <w:smallCaps w:val="0"/>
                      <w:color w:val="000000"/>
                      <w:sz w:val="24"/>
                      <w:szCs w:val="24"/>
                      <w:bdr w:val="nil"/>
                      <w:rtl w:val="0"/>
                    </w:rPr>
                    <w:t xml:space="preserve">he welder is required to manipulate the entire process but with </w:t>
                  </w:r>
                  <w:r>
                    <w:rPr>
                      <w:rStyle w:val="DefaultParagraphFont"/>
                      <w:rFonts w:ascii="Times" w:eastAsia="Times" w:hAnsi="Times" w:cs="Times"/>
                      <w:b/>
                      <w:bCs/>
                      <w:i w:val="0"/>
                      <w:iCs w:val="0"/>
                      <w:smallCaps w:val="0"/>
                      <w:color w:val="000000"/>
                      <w:sz w:val="24"/>
                      <w:szCs w:val="24"/>
                      <w:bdr w:val="nil"/>
                      <w:rtl w:val="0"/>
                    </w:rPr>
                    <w:t>semiautomatic welding</w:t>
                  </w:r>
                  <w:r>
                    <w:rPr>
                      <w:rStyle w:val="DefaultParagraphFont"/>
                      <w:rFonts w:ascii="Times" w:eastAsia="Times" w:hAnsi="Times" w:cs="Times"/>
                      <w:b w:val="0"/>
                      <w:bCs w:val="0"/>
                      <w:i w:val="0"/>
                      <w:iCs w:val="0"/>
                      <w:smallCaps w:val="0"/>
                      <w:color w:val="000000"/>
                      <w:sz w:val="24"/>
                      <w:szCs w:val="24"/>
                      <w:bdr w:val="nil"/>
                      <w:rtl w:val="0"/>
                    </w:rPr>
                    <w:t xml:space="preserve"> the filler metal is added automatically, and all other manipulation is done manually by the welder.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Page 11, Selection of the Joining Process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12/29/2015 9:22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12/29/2015 9:23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47. 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What is the process to become a weld inspector?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Welding inspectors are often required to hold a special certification such as the one supervised by the American Welding Society known as Certified Welding Inspector (CWI). To become a CWI, candidates must pass a test covering the welding process, blueprint reading, weld symbols, metallurgy, codes and standards, and inspection techniques. Vision screening is also required on a regular basis once the technical skills have been demonstrated.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Page 12, Occupational Opportunities in Welding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12/29/2015 9:24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12/29/2015 9:24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48. </w:t>
            </w:r>
            <w:r>
              <w:rPr>
                <w:rStyle w:val="DefaultParagraphFont"/>
                <w:rFonts w:ascii="Times New Roman" w:eastAsia="Times New Roman" w:hAnsi="Times New Roman" w:cs="Times New Roman"/>
                <w:b w:val="0"/>
                <w:bCs w:val="0"/>
                <w:i w:val="0"/>
                <w:iCs w:val="0"/>
                <w:smallCaps w:val="0"/>
                <w:color w:val="000000"/>
                <w:sz w:val="22"/>
                <w:szCs w:val="22"/>
                <w:bdr w:val="nil"/>
                <w:rtl w:val="0"/>
              </w:rPr>
              <w:t>What is a welding engineer?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Welding engineers design, specify, and oversee the construction of complex weldments. The welding engineer may work with other engineers in areas such as mechanics, electronics, chemicals, or civil engineering in the process of bringing a new building, ship, aircraft, or product into existence. The welding engineer is required to know all of the welding process and metallurgy as well as have good math, reading, communication, and design skills. This person usually has an advanced college degree and possesses a professional certification.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Page 12-13, Occupational Opportunities in Welding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12/29/2015 9:24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12/29/2015 9:25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49. 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What qualities and skills are useful in preparation for a career in welding?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young person planning a career as a welder needs good eyesight, manual dexterity, hand and eye coordination, and an understanding of welding technology. For entry into manual welding jobs, employers prefer to hire young people who have high school or vocational training in welding processes. Courses in drafting, blueprint reading, mathematics, and physics are also valuable.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Page 14, Job-Related Skills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12/29/2015 9:25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12/29/2015 9:25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50. 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List 5 areas of production where there is a need for welders?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w:eastAsia="Times" w:hAnsi="Times" w:cs="Times"/>
                      <w:b w:val="0"/>
                      <w:bCs w:val="0"/>
                      <w:i w:val="0"/>
                      <w:iCs w:val="0"/>
                      <w:smallCaps w:val="0"/>
                      <w:color w:val="000000"/>
                      <w:sz w:val="24"/>
                      <w:szCs w:val="24"/>
                      <w:bdr w:val="nil"/>
                      <w:rtl w:val="0"/>
                    </w:rPr>
                    <w:t>Sheet metal products, pressure vessels, boilers, railroads, storage tanks, air-conditioning equipment, shipyards, pipelines, and petrochemical plants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Page 14, Job Prospects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12/29/2015 9:25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12/29/2015 9:26 AM</w:t>
                  </w:r>
                </w:p>
              </w:tc>
            </w:tr>
          </w:tbl>
          <w:p/>
        </w:tc>
      </w:tr>
    </w:tbl>
    <w:p>
      <w:pPr>
        <w:bidi w:val="0"/>
        <w:spacing w:after="75"/>
        <w:jc w:val="left"/>
      </w:pPr>
    </w:p>
    <w:p>
      <w:pPr>
        <w:bidi w:val="0"/>
        <w:spacing w:after="75"/>
        <w:jc w:val="left"/>
      </w:pPr>
    </w:p>
    <w:sectPr>
      <w:headerReference w:type="default" r:id="rId4"/>
      <w:footerReference w:type="default" r:id="rId5"/>
      <w:pgMar w:top="720" w:right="720" w:bottom="720" w:left="720" w:header="720" w:footer="720"/>
      <w:cols w:space="720"/>
    </w:sectPr>
  </w:body>
</w:document>
</file>

<file path=word/fontTable.xml><?xml version="1.0" encoding="utf-8"?>
<w:fonts xmlns:r="http://schemas.openxmlformats.org/officeDocument/2006/relationships" xmlns:w="http://schemas.openxmlformats.org/wordprocessingml/2006/main"/>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
    <w:tblGrid>
      <w:gridCol w:w="5465"/>
      <w:gridCol w:w="5315"/>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4500" w:type="pct"/>
          <w:tcBorders>
            <w:top w:val="nil"/>
            <w:left w:val="nil"/>
            <w:bottom w:val="nil"/>
            <w:right w:val="nil"/>
          </w:tcBorders>
        </w:tcPr>
        <w:p>
          <w:pPr>
            <w:bidi w:val="0"/>
          </w:pPr>
          <w:r>
            <w:rPr>
              <w:rStyle w:val="DefaultParagraphFont"/>
              <w:b w:val="0"/>
              <w:bCs w:val="0"/>
              <w:i/>
              <w:iCs/>
              <w:sz w:val="16"/>
              <w:szCs w:val="16"/>
              <w:bdr w:val="nil"/>
              <w:rtl w:val="0"/>
            </w:rPr>
            <w:t>Copyright Cengage Learning. Powered by Cognero.</w:t>
          </w:r>
        </w:p>
      </w:tc>
      <w:tc>
        <w:tcPr>
          <w:tcW w:w="4500" w:type="pct"/>
          <w:tcBorders>
            <w:top w:val="nil"/>
            <w:left w:val="nil"/>
            <w:bottom w:val="nil"/>
            <w:right w:val="nil"/>
          </w:tcBorders>
        </w:tcPr>
        <w:p>
          <w:pPr>
            <w:bidi w:val="0"/>
            <w:jc w:val="right"/>
          </w:pPr>
          <w:r>
            <w:rPr>
              <w:rStyle w:val="DefaultParagraphFont"/>
              <w:b w:val="0"/>
              <w:bCs w:val="0"/>
              <w:sz w:val="16"/>
              <w:szCs w:val="16"/>
              <w:bdr w:val="nil"/>
              <w:rtl w:val="0"/>
            </w:rPr>
            <w:t>Page </w:t>
          </w:r>
          <w:r>
            <w:fldChar w:fldCharType="begin"/>
          </w:r>
          <w:r>
            <w:instrText>PAGE</w:instrText>
          </w:r>
          <w:r>
            <w:fldChar w:fldCharType="separate"/>
          </w:r>
          <w:r>
            <w:fldChar w:fldCharType="end"/>
          </w:r>
        </w:p>
      </w:tc>
    </w:tr>
  </w:tbl>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800" w:type="dxa"/>
      <w:tblBorders>
        <w:top w:val="nil"/>
        <w:left w:val="nil"/>
        <w:bottom w:val="nil"/>
        <w:right w:val="nil"/>
        <w:insideH w:val="nil"/>
        <w:insideV w:val="nil"/>
      </w:tblBorders>
      <w:tblCellMar>
        <w:top w:w="0" w:type="dxa"/>
        <w:left w:w="0" w:type="dxa"/>
        <w:bottom w:w="0" w:type="dxa"/>
        <w:right w:w="0" w:type="dxa"/>
      </w:tblCellMar>
    </w:tblPr>
    <w:tblGrid>
      <w:gridCol w:w="5226"/>
      <w:gridCol w:w="3484"/>
      <w:gridCol w:w="2090"/>
    </w:tblGrid>
    <w:tr>
      <w:tblPrEx>
        <w:tblW w:w="10800" w:type="dxa"/>
        <w:tblBorders>
          <w:top w:val="nil"/>
          <w:left w:val="nil"/>
          <w:bottom w:val="nil"/>
          <w:right w:val="nil"/>
          <w:insideH w:val="nil"/>
          <w:insideV w:val="nil"/>
        </w:tblBorders>
        <w:tblCellMar>
          <w:top w:w="0" w:type="dxa"/>
          <w:left w:w="0" w:type="dxa"/>
          <w:bottom w:w="0" w:type="dxa"/>
          <w:right w:w="0" w:type="dxa"/>
        </w:tblCellMar>
      </w:tblPrEx>
      <w:tc>
        <w:tcPr>
          <w:tcW w:w="225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89"/>
            <w:gridCol w:w="4637"/>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Name: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15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56"/>
            <w:gridCol w:w="2928"/>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Class:</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9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478"/>
            <w:gridCol w:w="1612"/>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Date: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r>
  </w:tbl>
  <w:p>
    <w:pPr>
      <w:bidi w:val="0"/>
    </w:pPr>
    <w:r>
      <w:br/>
    </w:r>
    <w:r>
      <w:rPr>
        <w:rStyle w:val="DefaultParagraphFont"/>
        <w:rFonts w:ascii="Times New Roman" w:eastAsia="Times New Roman" w:hAnsi="Times New Roman" w:cs="Times New Roman"/>
        <w:b w:val="0"/>
        <w:bCs w:val="0"/>
        <w:color w:val="000000"/>
        <w:sz w:val="26"/>
        <w:szCs w:val="26"/>
        <w:bdr w:val="nil"/>
        <w:rtl w:val="0"/>
      </w:rPr>
      <w:t>Chapter 1 Introduction to Welding</w:t>
    </w:r>
  </w:p>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isplayBackgroundShape/>
  <w:defaultTabStop w:val="720"/>
  <w:noPunctuationKerning/>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pPr>
      <w:spacing w:before="0" w:beforeAutospacing="0" w:after="0" w:afterAutospacing="0"/>
    </w:pPr>
    <w:rPr>
      <w:rFonts w:ascii="Arial" w:eastAsia="Arial" w:hAnsi="Arial" w:cs="Arial"/>
      <w:sz w:val="16"/>
      <w:szCs w:val="24"/>
      <w:bdr w:val="nil"/>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2"/>
      <w:sz w:val="48"/>
      <w:szCs w:val="48"/>
      <w:bdr w:val="nil"/>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bdr w:val="nil"/>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bdr w:val="nil"/>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bdr w:val="nil"/>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bdr w:val="nil"/>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bdr w:val="nil"/>
    </w:rPr>
  </w:style>
  <w:style w:type="character" w:default="1" w:styleId="DefaultParagraphFont">
    <w:name w:val="Default Paragraph Font"/>
    <w:semiHidden/>
  </w:style>
  <w:style w:type="paragraph" w:customStyle="1" w:styleId="questionContentItem">
    <w:name w:val="questionContentItem"/>
    <w:basedOn w:val="Normal"/>
    <w:pPr/>
    <w:rPr>
      <w:bdr w:val="nil"/>
    </w:rPr>
  </w:style>
  <w:style w:type="paragraph" w:customStyle="1" w:styleId="p">
    <w:name w:val="p"/>
    <w:basedOn w:val="Normal"/>
    <w:pPr>
      <w:spacing w:before="0" w:beforeAutospacing="0" w:after="0" w:afterAutospacing="0"/>
    </w:pPr>
    <w:rPr>
      <w:bdr w:val="nil"/>
    </w:rPr>
  </w:style>
  <w:style w:type="table" w:customStyle="1" w:styleId="questionMetaData">
    <w:name w:val="questionMetaData"/>
    <w:tbl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footer" Target="footer1.xml" /><Relationship Id="rId6"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Cengage Learning Testing, Powered by Cognero</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 Introduction to Welding</dc:title>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ublisher User">
    <vt:lpwstr>Cengage SK Superuser</vt:lpwstr>
  </property>
</Properties>
</file>