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double-acting push button has two terminal screws.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Push Buttons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Normally open switches are drawn with the movable contact above and touching the stationary contact.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Push Buttons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movable contact of the normally open held closed switch is drawn below the stationary contact.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Push Buttons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symbol for a limit switch illustrates a ball float.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Sensing Devices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flow switch symbol is used for both liquid and air flow switches.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Sensing Devices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automatic switches are generally used to select the function of a motor controller either manually or automatically.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Hand-off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Hand off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Switch Symbols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push buttons combine the operation of a selector switch and push button in the same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Push Buttons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show components in their electrical sequence without regard for physical location.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Schematics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Schematics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switches are drawn by adding a wedge to one of the four basic switches.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Sensing Devices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common coil symbol used in schematic diagrams is the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circle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Coils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it mean when components are shown connected by a dashed line in a schematic diagram?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components are shown connected by a dashed line in a schematic diagram, it indicates that the components are mechanically connected together. If one is pressed, all that are connected by the dashed line are pressed.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 Acting Push Buttons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 the four basic switch symbols.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are four basic symbols; normally open (NO), normally closed (NC), normally open held closed (NOHC), and normally closed held open (NCHO).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Switch Symbols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function of the contact referred to as a holding, sealing, or maintaining contact?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function of a holding, sealing, or maintaining contact is to maintain a current path to the coil when the push button returns to its normal open 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Schematics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the two basic types of timers?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two basic types of timers are on delay and off delay.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Timed Contacts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contact symbol.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5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contact symbol is two parallel lines connected by wires.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Contact Symbols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2: Symbols and Schematic Diagrams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Symbols and Schematic Diagrams</dc:title>
  <cp:revision>0</cp:revision>
</cp:coreProperties>
</file>