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Find (if possible) the complement of the following angle.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1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25.5pt;width:17.25pt">
                  <v:imagedata r:id="rId4"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Complement: </w:t>
                  </w:r>
                  <w:r>
                    <w:rPr>
                      <w:rStyle w:val="DefaultParagraphFont"/>
                      <w:rFonts w:ascii="Times New Roman" w:eastAsia="Times New Roman" w:hAnsi="Times New Roman" w:cs="Times New Roman"/>
                      <w:b w:val="0"/>
                      <w:bCs w:val="0"/>
                      <w:i w:val="0"/>
                      <w:iCs w:val="0"/>
                      <w:smallCaps w:val="0"/>
                      <w:color w:val="000000"/>
                      <w:position w:val="0"/>
                      <w:sz w:val="24"/>
                      <w:szCs w:val="24"/>
                      <w:bdr w:val="nil"/>
                      <w:rtl w:val="0"/>
                    </w:rPr>
                    <w:pict>
                      <v:shape id="_x0000_i1027" type="#_x0000_t75" style="height:12pt;width:11.25pt">
                        <v:imagedata r:id="rId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Complement: </w:t>
                  </w:r>
                  <w:r>
                    <w:rPr>
                      <w:rStyle w:val="DefaultParagraphFont"/>
                      <w:rFonts w:ascii="Times New Roman" w:eastAsia="Times New Roman" w:hAnsi="Times New Roman" w:cs="Times New Roman"/>
                      <w:b w:val="0"/>
                      <w:bCs w:val="0"/>
                      <w:i w:val="0"/>
                      <w:iCs w:val="0"/>
                      <w:smallCaps w:val="0"/>
                      <w:color w:val="000000"/>
                      <w:position w:val="-14"/>
                      <w:sz w:val="24"/>
                      <w:szCs w:val="24"/>
                      <w:bdr w:val="nil"/>
                      <w:rtl w:val="0"/>
                    </w:rPr>
                    <w:pict>
                      <v:shape id="_x0000_i1028" type="#_x0000_t75" style="height:25.5pt;width:26.25pt">
                        <v:imagedata r:id="rId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Complement: </w:t>
                  </w:r>
                  <w:r>
                    <w:rPr>
                      <w:rStyle w:val="DefaultParagraphFont"/>
                      <w:rFonts w:ascii="Times New Roman" w:eastAsia="Times New Roman" w:hAnsi="Times New Roman" w:cs="Times New Roman"/>
                      <w:b w:val="0"/>
                      <w:bCs w:val="0"/>
                      <w:i w:val="0"/>
                      <w:iCs w:val="0"/>
                      <w:smallCaps w:val="0"/>
                      <w:color w:val="000000"/>
                      <w:position w:val="-17"/>
                      <w:sz w:val="24"/>
                      <w:szCs w:val="24"/>
                      <w:bdr w:val="nil"/>
                      <w:rtl w:val="0"/>
                    </w:rPr>
                    <w:pict>
                      <v:shape id="_x0000_i1029" type="#_x0000_t75" style="height:28.5pt;width:17.25pt">
                        <v:imagedata r:id="rId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Complement: </w:t>
                  </w:r>
                  <w:r>
                    <w:rPr>
                      <w:rStyle w:val="DefaultParagraphFont"/>
                      <w:rFonts w:ascii="Times New Roman" w:eastAsia="Times New Roman" w:hAnsi="Times New Roman" w:cs="Times New Roman"/>
                      <w:b w:val="0"/>
                      <w:bCs w:val="0"/>
                      <w:i w:val="0"/>
                      <w:iCs w:val="0"/>
                      <w:smallCaps w:val="0"/>
                      <w:color w:val="000000"/>
                      <w:position w:val="-17"/>
                      <w:sz w:val="24"/>
                      <w:szCs w:val="24"/>
                      <w:bdr w:val="nil"/>
                      <w:rtl w:val="0"/>
                    </w:rPr>
                    <w:pict>
                      <v:shape id="_x0000_i1030" type="#_x0000_t75" style="height:28.5pt;width:17.25pt">
                        <v:imagedata r:id="rId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Complement: </w:t>
                  </w:r>
                  <w:r>
                    <w:rPr>
                      <w:rStyle w:val="DefaultParagraphFont"/>
                      <w:rFonts w:ascii="Times New Roman" w:eastAsia="Times New Roman" w:hAnsi="Times New Roman" w:cs="Times New Roman"/>
                      <w:b w:val="0"/>
                      <w:bCs w:val="0"/>
                      <w:i w:val="0"/>
                      <w:iCs w:val="0"/>
                      <w:smallCaps w:val="0"/>
                      <w:color w:val="000000"/>
                      <w:position w:val="-20"/>
                      <w:sz w:val="24"/>
                      <w:szCs w:val="24"/>
                      <w:bdr w:val="nil"/>
                      <w:rtl w:val="0"/>
                    </w:rPr>
                    <w:pict>
                      <v:shape id="_x0000_i1031" type="#_x0000_t75" style="height:31.5pt;width:17.25pt">
                        <v:imagedata r:id="rId9"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4.1.31a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11/13/2014 9:13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Find (if possible) the supplement of the following angle.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14"/>
              </w:rPr>
              <w:pict>
                <v:shape id="_x0000_i1032" type="#_x0000_t75" style="height:25.5pt;width:17.25pt">
                  <v:imagedata r:id="rId10"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Supplement: </w:t>
                  </w:r>
                  <w:r>
                    <w:rPr>
                      <w:rStyle w:val="DefaultParagraphFont"/>
                      <w:rFonts w:ascii="Times New Roman" w:eastAsia="Times New Roman" w:hAnsi="Times New Roman" w:cs="Times New Roman"/>
                      <w:b w:val="0"/>
                      <w:bCs w:val="0"/>
                      <w:i w:val="0"/>
                      <w:iCs w:val="0"/>
                      <w:smallCaps w:val="0"/>
                      <w:color w:val="000000"/>
                      <w:position w:val="-20"/>
                      <w:sz w:val="24"/>
                      <w:szCs w:val="24"/>
                      <w:bdr w:val="nil"/>
                      <w:rtl w:val="0"/>
                    </w:rPr>
                    <w:pict>
                      <v:shape id="_x0000_i1033" type="#_x0000_t75" style="height:31.5pt;width:22.5pt">
                        <v:imagedata r:id="rId1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Supplement: </w:t>
                  </w:r>
                  <w:r>
                    <w:rPr>
                      <w:rStyle w:val="DefaultParagraphFont"/>
                      <w:rFonts w:ascii="Times New Roman" w:eastAsia="Times New Roman" w:hAnsi="Times New Roman" w:cs="Times New Roman"/>
                      <w:b w:val="0"/>
                      <w:bCs w:val="0"/>
                      <w:i w:val="0"/>
                      <w:iCs w:val="0"/>
                      <w:smallCaps w:val="0"/>
                      <w:color w:val="000000"/>
                      <w:position w:val="-14"/>
                      <w:sz w:val="24"/>
                      <w:szCs w:val="24"/>
                      <w:bdr w:val="nil"/>
                      <w:rtl w:val="0"/>
                    </w:rPr>
                    <w:pict>
                      <v:shape id="_x0000_i1034" type="#_x0000_t75" style="height:25.5pt;width:26.25pt">
                        <v:imagedata r:id="rId1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Supplement: </w:t>
                  </w:r>
                  <w:r>
                    <w:rPr>
                      <w:rStyle w:val="DefaultParagraphFont"/>
                      <w:rFonts w:ascii="Times New Roman" w:eastAsia="Times New Roman" w:hAnsi="Times New Roman" w:cs="Times New Roman"/>
                      <w:b w:val="0"/>
                      <w:bCs w:val="0"/>
                      <w:i w:val="0"/>
                      <w:iCs w:val="0"/>
                      <w:smallCaps w:val="0"/>
                      <w:color w:val="000000"/>
                      <w:position w:val="0"/>
                      <w:sz w:val="24"/>
                      <w:szCs w:val="24"/>
                      <w:bdr w:val="nil"/>
                      <w:rtl w:val="0"/>
                    </w:rPr>
                    <w:pict>
                      <v:shape id="_x0000_i1035" type="#_x0000_t75" style="height:12pt;width:11.25pt">
                        <v:imagedata r:id="rId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Supplement: </w:t>
                  </w:r>
                  <w:r>
                    <w:rPr>
                      <w:rStyle w:val="DefaultParagraphFont"/>
                      <w:rFonts w:ascii="Times New Roman" w:eastAsia="Times New Roman" w:hAnsi="Times New Roman" w:cs="Times New Roman"/>
                      <w:b w:val="0"/>
                      <w:bCs w:val="0"/>
                      <w:i w:val="0"/>
                      <w:iCs w:val="0"/>
                      <w:smallCaps w:val="0"/>
                      <w:color w:val="000000"/>
                      <w:position w:val="-14"/>
                      <w:sz w:val="24"/>
                      <w:szCs w:val="24"/>
                      <w:bdr w:val="nil"/>
                      <w:rtl w:val="0"/>
                    </w:rPr>
                    <w:pict>
                      <v:shape id="_x0000_i1036" type="#_x0000_t75" style="height:25.5pt;width:17.25pt">
                        <v:imagedata r:id="rId1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Supplement: </w:t>
                  </w:r>
                  <w:r>
                    <w:rPr>
                      <w:rStyle w:val="DefaultParagraphFont"/>
                      <w:rFonts w:ascii="Times New Roman" w:eastAsia="Times New Roman" w:hAnsi="Times New Roman" w:cs="Times New Roman"/>
                      <w:b w:val="0"/>
                      <w:bCs w:val="0"/>
                      <w:i w:val="0"/>
                      <w:iCs w:val="0"/>
                      <w:smallCaps w:val="0"/>
                      <w:color w:val="000000"/>
                      <w:position w:val="-20"/>
                      <w:sz w:val="24"/>
                      <w:szCs w:val="24"/>
                      <w:bdr w:val="nil"/>
                      <w:rtl w:val="0"/>
                    </w:rPr>
                    <w:pict>
                      <v:shape id="_x0000_i1037" type="#_x0000_t75" style="height:31.5pt;width:23.25pt">
                        <v:imagedata r:id="rId13"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4.1.32a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11/13/2014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Find the complement of the following angle. Round your answer to two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Complement ≈ 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Complement ≈ 0.47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Complement ≈ 4.04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Complement ≈ 2.04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Complement ≈ 2.51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4.1.34b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11/13/2014 9:42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Find the quadrant in which the given angle lies.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116°</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Quadrant 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Quadrant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Quadrant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Quadrant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4.1.41a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11/13/2014 9:45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Find the quadrant in which the given angle lies.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–128° 50'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Quadrant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Quadrant 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Quadrant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Quadrant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4.1.43a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11/13/2014 9:50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Find the quadrant in which the given angle lies.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Quadrant 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Quadrant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Quadrant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Quadrant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4.1.44b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11/13/2014 9:57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Find the complement of the following angle.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Complement: 242°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Complement: 14°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Complement: 76°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Complement: 166°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Complement: 77°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4.1.53a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11/13/2014 10:14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Find the supplement of the following angle.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148°</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Supplement: 212°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Supplement: 148°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Supplement: 32°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Supplement: 58°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Supplement: 33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4.1.54b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11/13/2014 10:19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Find angle 45° in radian measure as a multiple of </w:t>
            </w:r>
            <w:r>
              <w:rPr>
                <w:rStyle w:val="DefaultParagraphFont"/>
                <w:rFonts w:ascii="Times New Roman" w:eastAsia="Times New Roman" w:hAnsi="Times New Roman" w:cs="Times New Roman"/>
                <w:b w:val="0"/>
                <w:bCs w:val="0"/>
                <w:i/>
                <w:iCs/>
                <w:smallCaps w:val="0"/>
                <w:color w:val="000000"/>
                <w:sz w:val="24"/>
                <w:szCs w:val="24"/>
                <w:bdr w:val="nil"/>
                <w:rtl w:val="0"/>
              </w:rPr>
              <w:t>π</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38" type="#_x0000_t75" style="height:31.5pt;width:23.25pt">
                        <v:imagedata r:id="rId1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6"/>
                    </w:rPr>
                    <w:pict>
                      <v:shape id="_x0000_i1039" type="#_x0000_t75" style="height:37.5pt;width:24.75pt">
                        <v:imagedata r:id="rId1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r>
                    <w:rPr>
                      <w:rStyle w:val="DefaultParagraphFont"/>
                      <w:rFonts w:ascii="Times New Roman" w:eastAsia="Times New Roman" w:hAnsi="Times New Roman" w:cs="Times New Roman"/>
                      <w:b w:val="0"/>
                      <w:bCs w:val="0"/>
                      <w:i/>
                      <w:iCs/>
                      <w:smallCaps w:val="0"/>
                      <w:color w:val="000000"/>
                      <w:sz w:val="24"/>
                      <w:szCs w:val="24"/>
                      <w:bdr w:val="nil"/>
                      <w:rtl w:val="0"/>
                    </w:rPr>
                    <w:t>π</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7"/>
                    </w:rPr>
                    <w:pict>
                      <v:shape id="_x0000_i1040" type="#_x0000_t75" style="height:28.5pt;width:17.25pt">
                        <v:imagedata r:id="rId1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6"/>
                    </w:rPr>
                    <w:pict>
                      <v:shape id="_x0000_i1041" type="#_x0000_t75" style="height:37.5pt;width:34.5pt">
                        <v:imagedata r:id="rId17"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4.1.57a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11/13/2014 10:33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Find angle –20° in radian measure as a multiple of </w:t>
            </w:r>
            <w:r>
              <w:rPr>
                <w:rStyle w:val="DefaultParagraphFont"/>
                <w:rFonts w:ascii="Times New Roman" w:eastAsia="Times New Roman" w:hAnsi="Times New Roman" w:cs="Times New Roman"/>
                <w:b w:val="0"/>
                <w:bCs w:val="0"/>
                <w:i/>
                <w:iCs/>
                <w:smallCaps w:val="0"/>
                <w:color w:val="000000"/>
                <w:sz w:val="24"/>
                <w:szCs w:val="24"/>
                <w:bdr w:val="nil"/>
                <w:rtl w:val="0"/>
              </w:rPr>
              <w:t>π</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r>
                    <w:rPr>
                      <w:rStyle w:val="DefaultParagraphFont"/>
                      <w:rFonts w:ascii="Times New Roman" w:eastAsia="Times New Roman" w:hAnsi="Times New Roman" w:cs="Times New Roman"/>
                      <w:b w:val="0"/>
                      <w:bCs w:val="0"/>
                      <w:i/>
                      <w:iCs/>
                      <w:smallCaps w:val="0"/>
                      <w:color w:val="000000"/>
                      <w:sz w:val="24"/>
                      <w:szCs w:val="24"/>
                      <w:bdr w:val="nil"/>
                      <w:rtl w:val="0"/>
                    </w:rPr>
                    <w:t>π</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6"/>
                    </w:rPr>
                    <w:pict>
                      <v:shape id="_x0000_i1042" type="#_x0000_t75" style="height:37.5pt;width:34.5pt">
                        <v:imagedata r:id="rId1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7"/>
                    </w:rPr>
                    <w:pict>
                      <v:shape id="_x0000_i1043" type="#_x0000_t75" style="height:28.5pt;width:27pt">
                        <v:imagedata r:id="rId1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6"/>
                    </w:rPr>
                    <w:pict>
                      <v:shape id="_x0000_i1044" type="#_x0000_t75" style="height:37.5pt;width:34.5pt">
                        <v:imagedata r:id="rId1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7"/>
                    </w:rPr>
                    <w:pict>
                      <v:shape id="_x0000_i1045" type="#_x0000_t75" style="height:28.5pt;width:17.25pt">
                        <v:imagedata r:id="rId20"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4.1.59a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11/13/2014 10:41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Find angle </w:t>
            </w:r>
            <w:r>
              <w:rPr>
                <w:rStyle w:val="DefaultParagraphFont"/>
                <w:rFonts w:ascii="Times New Roman" w:eastAsia="Times New Roman" w:hAnsi="Times New Roman" w:cs="Times New Roman"/>
                <w:b w:val="0"/>
                <w:bCs w:val="0"/>
                <w:i w:val="0"/>
                <w:iCs w:val="0"/>
                <w:smallCaps w:val="0"/>
                <w:color w:val="000000"/>
                <w:position w:val="-20"/>
                <w:sz w:val="24"/>
                <w:szCs w:val="24"/>
                <w:bdr w:val="nil"/>
                <w:rtl w:val="0"/>
              </w:rPr>
              <w:pict>
                <v:shape id="_x0000_i1046" type="#_x0000_t75" style="height:31.5pt;width:22.5pt">
                  <v:imagedata r:id="rId2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in degree measure.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4.1.61a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11/13/2014 10:54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Find angle </w:t>
            </w:r>
            <w:r>
              <w:rPr>
                <w:rStyle w:val="DefaultParagraphFont"/>
                <w:rFonts w:ascii="Times New Roman" w:eastAsia="Times New Roman" w:hAnsi="Times New Roman" w:cs="Times New Roman"/>
                <w:b w:val="0"/>
                <w:bCs w:val="0"/>
                <w:i w:val="0"/>
                <w:iCs w:val="0"/>
                <w:smallCaps w:val="0"/>
                <w:color w:val="000000"/>
                <w:position w:val="-14"/>
                <w:sz w:val="24"/>
                <w:szCs w:val="24"/>
                <w:bdr w:val="nil"/>
                <w:rtl w:val="0"/>
              </w:rPr>
              <w:pict>
                <v:shape id="_x0000_i1047" type="#_x0000_t75" style="height:25.5pt;width:16.5pt">
                  <v:imagedata r:id="rId2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in degree measure.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4.1.62b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11/13/2014 10:58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Convert the angle measure from degrees to radians. Round your answer to three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 ≈ 1.471 radians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9.549</w:t>
                  </w:r>
                  <w:r>
                    <w:rPr>
                      <w:rStyle w:val="DefaultParagraphFont"/>
                      <w:rFonts w:ascii="Times New Roman" w:eastAsia="Times New Roman" w:hAnsi="Times New Roman" w:cs="Times New Roman"/>
                      <w:b w:val="0"/>
                      <w:bCs w:val="0"/>
                      <w:i w:val="0"/>
                      <w:iCs w:val="0"/>
                      <w:smallCaps w:val="0"/>
                      <w:color w:val="000000"/>
                      <w:sz w:val="24"/>
                      <w:szCs w:val="24"/>
                      <w:bdr w:val="nil"/>
                      <w:rtl w:val="0"/>
                    </w:rPr>
                    <w:t> radians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0.090</w:t>
                  </w:r>
                  <w:r>
                    <w:rPr>
                      <w:rStyle w:val="DefaultParagraphFont"/>
                      <w:rFonts w:ascii="Times New Roman" w:eastAsia="Times New Roman" w:hAnsi="Times New Roman" w:cs="Times New Roman"/>
                      <w:b w:val="0"/>
                      <w:bCs w:val="0"/>
                      <w:i w:val="0"/>
                      <w:iCs w:val="0"/>
                      <w:smallCaps w:val="0"/>
                      <w:color w:val="000000"/>
                      <w:sz w:val="24"/>
                      <w:szCs w:val="24"/>
                      <w:bdr w:val="nil"/>
                      <w:rtl w:val="0"/>
                    </w:rPr>
                    <w:t> radian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1.871</w:t>
                  </w:r>
                  <w:r>
                    <w:rPr>
                      <w:rStyle w:val="DefaultParagraphFont"/>
                      <w:rFonts w:ascii="Times New Roman" w:eastAsia="Times New Roman" w:hAnsi="Times New Roman" w:cs="Times New Roman"/>
                      <w:b w:val="0"/>
                      <w:bCs w:val="0"/>
                      <w:i w:val="0"/>
                      <w:iCs w:val="0"/>
                      <w:smallCaps w:val="0"/>
                      <w:color w:val="000000"/>
                      <w:sz w:val="24"/>
                      <w:szCs w:val="24"/>
                      <w:bdr w:val="nil"/>
                      <w:rtl w:val="0"/>
                    </w:rPr>
                    <w:t> radians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1.571</w:t>
                  </w:r>
                  <w:r>
                    <w:rPr>
                      <w:rStyle w:val="DefaultParagraphFont"/>
                      <w:rFonts w:ascii="Times New Roman" w:eastAsia="Times New Roman" w:hAnsi="Times New Roman" w:cs="Times New Roman"/>
                      <w:b w:val="0"/>
                      <w:bCs w:val="0"/>
                      <w:i w:val="0"/>
                      <w:iCs w:val="0"/>
                      <w:smallCaps w:val="0"/>
                      <w:color w:val="000000"/>
                      <w:sz w:val="24"/>
                      <w:szCs w:val="24"/>
                      <w:bdr w:val="nil"/>
                      <w:rtl w:val="0"/>
                    </w:rPr>
                    <w:t> radians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4.1.65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11/14/2014 5:46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Convert the angle measure from degrees to radians. Round to three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206.4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206.4</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–3.902</w:t>
                  </w:r>
                  <w:r>
                    <w:rPr>
                      <w:rStyle w:val="DefaultParagraphFont"/>
                      <w:rFonts w:ascii="Times New Roman" w:eastAsia="Times New Roman" w:hAnsi="Times New Roman" w:cs="Times New Roman"/>
                      <w:b w:val="0"/>
                      <w:bCs w:val="0"/>
                      <w:i w:val="0"/>
                      <w:iCs w:val="0"/>
                      <w:smallCaps w:val="0"/>
                      <w:color w:val="000000"/>
                      <w:sz w:val="24"/>
                      <w:szCs w:val="24"/>
                      <w:bdr w:val="nil"/>
                      <w:rtl w:val="0"/>
                    </w:rPr>
                    <w:t> radians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206.4</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–3.502</w:t>
                  </w:r>
                  <w:r>
                    <w:rPr>
                      <w:rStyle w:val="DefaultParagraphFont"/>
                      <w:rFonts w:ascii="Times New Roman" w:eastAsia="Times New Roman" w:hAnsi="Times New Roman" w:cs="Times New Roman"/>
                      <w:b w:val="0"/>
                      <w:bCs w:val="0"/>
                      <w:i w:val="0"/>
                      <w:iCs w:val="0"/>
                      <w:smallCaps w:val="0"/>
                      <w:color w:val="000000"/>
                      <w:sz w:val="24"/>
                      <w:szCs w:val="24"/>
                      <w:bdr w:val="nil"/>
                      <w:rtl w:val="0"/>
                    </w:rPr>
                    <w:t> radians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–206.4</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–3.602</w:t>
                  </w:r>
                  <w:r>
                    <w:rPr>
                      <w:rStyle w:val="DefaultParagraphFont"/>
                      <w:rFonts w:ascii="Times New Roman" w:eastAsia="Times New Roman" w:hAnsi="Times New Roman" w:cs="Times New Roman"/>
                      <w:b w:val="0"/>
                      <w:bCs w:val="0"/>
                      <w:i w:val="0"/>
                      <w:iCs w:val="0"/>
                      <w:smallCaps w:val="0"/>
                      <w:color w:val="000000"/>
                      <w:sz w:val="24"/>
                      <w:szCs w:val="24"/>
                      <w:bdr w:val="nil"/>
                      <w:rtl w:val="0"/>
                    </w:rPr>
                    <w:t> radians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206.4</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3.502</w:t>
                  </w:r>
                  <w:r>
                    <w:rPr>
                      <w:rStyle w:val="DefaultParagraphFont"/>
                      <w:rFonts w:ascii="Times New Roman" w:eastAsia="Times New Roman" w:hAnsi="Times New Roman" w:cs="Times New Roman"/>
                      <w:b w:val="0"/>
                      <w:bCs w:val="0"/>
                      <w:i w:val="0"/>
                      <w:iCs w:val="0"/>
                      <w:smallCaps w:val="0"/>
                      <w:color w:val="000000"/>
                      <w:sz w:val="24"/>
                      <w:szCs w:val="24"/>
                      <w:bdr w:val="nil"/>
                      <w:rtl w:val="0"/>
                    </w:rPr>
                    <w:t> radians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206.4</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3.602 radians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11/14/2014 5:33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Convert the angle measure from degrees to radians. Round to three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323</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5.637</w:t>
                  </w:r>
                  <w:r>
                    <w:rPr>
                      <w:rStyle w:val="DefaultParagraphFont"/>
                      <w:rFonts w:ascii="Times New Roman" w:eastAsia="Times New Roman" w:hAnsi="Times New Roman" w:cs="Times New Roman"/>
                      <w:b w:val="0"/>
                      <w:bCs w:val="0"/>
                      <w:i w:val="0"/>
                      <w:iCs w:val="0"/>
                      <w:smallCaps w:val="0"/>
                      <w:color w:val="000000"/>
                      <w:sz w:val="24"/>
                      <w:szCs w:val="24"/>
                      <w:bdr w:val="nil"/>
                      <w:rtl w:val="0"/>
                    </w:rPr>
                    <w:t> radians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323</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6.937 radians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323</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5.537 radians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323</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5.937 radians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323</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0.323 radians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4.1.70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11/14/2014 5:36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Convert the angle measure from degrees to radians. Round to three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0.51</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0.51</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–0.309</w:t>
                  </w:r>
                  <w:r>
                    <w:rPr>
                      <w:rStyle w:val="DefaultParagraphFont"/>
                      <w:rFonts w:ascii="Times New Roman" w:eastAsia="Times New Roman" w:hAnsi="Times New Roman" w:cs="Times New Roman"/>
                      <w:b w:val="0"/>
                      <w:bCs w:val="0"/>
                      <w:i w:val="0"/>
                      <w:iCs w:val="0"/>
                      <w:smallCaps w:val="0"/>
                      <w:color w:val="000000"/>
                      <w:sz w:val="24"/>
                      <w:szCs w:val="24"/>
                      <w:bdr w:val="nil"/>
                      <w:rtl w:val="0"/>
                    </w:rPr>
                    <w:t> radian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0.51</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–0.091</w:t>
                  </w:r>
                  <w:r>
                    <w:rPr>
                      <w:rStyle w:val="DefaultParagraphFont"/>
                      <w:rFonts w:ascii="Times New Roman" w:eastAsia="Times New Roman" w:hAnsi="Times New Roman" w:cs="Times New Roman"/>
                      <w:b w:val="0"/>
                      <w:bCs w:val="0"/>
                      <w:i w:val="0"/>
                      <w:iCs w:val="0"/>
                      <w:smallCaps w:val="0"/>
                      <w:color w:val="000000"/>
                      <w:sz w:val="24"/>
                      <w:szCs w:val="24"/>
                      <w:bdr w:val="nil"/>
                      <w:rtl w:val="0"/>
                    </w:rPr>
                    <w:t> radian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0.51</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–0.009</w:t>
                  </w:r>
                  <w:r>
                    <w:rPr>
                      <w:rStyle w:val="DefaultParagraphFont"/>
                      <w:rFonts w:ascii="Times New Roman" w:eastAsia="Times New Roman" w:hAnsi="Times New Roman" w:cs="Times New Roman"/>
                      <w:b w:val="0"/>
                      <w:bCs w:val="0"/>
                      <w:i w:val="0"/>
                      <w:iCs w:val="0"/>
                      <w:smallCaps w:val="0"/>
                      <w:color w:val="000000"/>
                      <w:sz w:val="24"/>
                      <w:szCs w:val="24"/>
                      <w:bdr w:val="nil"/>
                      <w:rtl w:val="0"/>
                    </w:rPr>
                    <w:t> radian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0.51</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–1.309</w:t>
                  </w:r>
                  <w:r>
                    <w:rPr>
                      <w:rStyle w:val="DefaultParagraphFont"/>
                      <w:rFonts w:ascii="Times New Roman" w:eastAsia="Times New Roman" w:hAnsi="Times New Roman" w:cs="Times New Roman"/>
                      <w:b w:val="0"/>
                      <w:bCs w:val="0"/>
                      <w:i w:val="0"/>
                      <w:iCs w:val="0"/>
                      <w:smallCaps w:val="0"/>
                      <w:color w:val="000000"/>
                      <w:sz w:val="24"/>
                      <w:szCs w:val="24"/>
                      <w:bdr w:val="nil"/>
                      <w:rtl w:val="0"/>
                    </w:rPr>
                    <w:t> radians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0.51</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–1.009</w:t>
                  </w:r>
                  <w:r>
                    <w:rPr>
                      <w:rStyle w:val="DefaultParagraphFont"/>
                      <w:rFonts w:ascii="Times New Roman" w:eastAsia="Times New Roman" w:hAnsi="Times New Roman" w:cs="Times New Roman"/>
                      <w:b w:val="0"/>
                      <w:bCs w:val="0"/>
                      <w:i w:val="0"/>
                      <w:iCs w:val="0"/>
                      <w:smallCaps w:val="0"/>
                      <w:color w:val="000000"/>
                      <w:sz w:val="24"/>
                      <w:szCs w:val="24"/>
                      <w:bdr w:val="nil"/>
                      <w:rtl w:val="0"/>
                    </w:rPr>
                    <w:t> radians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4.1.71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11/14/2014 5:44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Convert the angle measure from radians to degrees. Round to three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14"/>
              </w:rPr>
              <w:pict>
                <v:shape id="_x0000_i1048" type="#_x0000_t75" style="height:25.5pt;width:17.25pt">
                  <v:imagedata r:id="rId23"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4"/>
                    </w:rPr>
                    <w:pict>
                      <v:shape id="_x0000_i1049" type="#_x0000_t75" style="height:25.5pt;width:61.5pt">
                        <v:imagedata r:id="rId2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4"/>
                    </w:rPr>
                    <w:pict>
                      <v:shape id="_x0000_i1050" type="#_x0000_t75" style="height:25.5pt;width:61.5pt">
                        <v:imagedata r:id="rId2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4"/>
                    </w:rPr>
                    <w:pict>
                      <v:shape id="_x0000_i1051" type="#_x0000_t75" style="height:25.5pt;width:66.75pt">
                        <v:imagedata r:id="rId2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4"/>
                    </w:rPr>
                    <w:pict>
                      <v:shape id="_x0000_i1052" type="#_x0000_t75" style="height:25.5pt;width:66.75pt">
                        <v:imagedata r:id="rId2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4"/>
                    </w:rPr>
                    <w:pict>
                      <v:shape id="_x0000_i1053" type="#_x0000_t75" style="height:25.5pt;width:61.5pt">
                        <v:imagedata r:id="rId28"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4.1.73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5/14/2015 12:30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Convert the angle measure from radians to degrees. Round to three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0"/>
              </w:rPr>
              <w:pict>
                <v:shape id="_x0000_i1054" type="#_x0000_t75" style="height:31.5pt;width:23.25pt">
                  <v:imagedata r:id="rId29"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55" type="#_x0000_t75" style="height:31.5pt;width:83.25pt">
                        <v:imagedata r:id="rId3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56" type="#_x0000_t75" style="height:31.5pt;width:83.25pt">
                        <v:imagedata r:id="rId3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57" type="#_x0000_t75" style="height:31.5pt;width:83.25pt">
                        <v:imagedata r:id="rId3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58" type="#_x0000_t75" style="height:31.5pt;width:83.25pt">
                        <v:imagedata r:id="rId3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59" type="#_x0000_t75" style="height:31.5pt;width:83.25pt">
                        <v:imagedata r:id="rId34"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4.1.76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5/14/2015 12:32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Convert the angle measure from radians to degrees. Round to three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–354.075</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–349.175</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–343.775</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–333.275</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–338.175</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4.1.79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11/14/2014 6:49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Convert angle measure to decimal degree form. Round your answer to three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298°39'</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298</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39'</w:t>
                  </w:r>
                  <w:r>
                    <w:rPr>
                      <w:rStyle w:val="DefaultParagraphFont"/>
                      <w:b w:val="0"/>
                      <w:bCs w:val="0"/>
                      <w:i w:val="0"/>
                      <w:iCs w:val="0"/>
                      <w:smallCaps w:val="0"/>
                      <w:color w:val="000000"/>
                      <w:sz w:val="24"/>
                      <w:szCs w:val="24"/>
                      <w:bdr w:val="nil"/>
                      <w:rtl w:val="0"/>
                    </w:rPr>
                    <w:t> ≈ 337°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298</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39'</w:t>
                  </w:r>
                  <w:r>
                    <w:rPr>
                      <w:rStyle w:val="DefaultParagraphFont"/>
                      <w:b w:val="0"/>
                      <w:bCs w:val="0"/>
                      <w:i w:val="0"/>
                      <w:iCs w:val="0"/>
                      <w:smallCaps w:val="0"/>
                      <w:color w:val="000000"/>
                      <w:sz w:val="24"/>
                      <w:szCs w:val="24"/>
                      <w:bdr w:val="nil"/>
                      <w:rtl w:val="0"/>
                    </w:rPr>
                    <w:t> ≈ 298.39°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298</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39'</w:t>
                  </w:r>
                  <w:r>
                    <w:rPr>
                      <w:rStyle w:val="DefaultParagraphFont"/>
                      <w:b w:val="0"/>
                      <w:bCs w:val="0"/>
                      <w:i w:val="0"/>
                      <w:iCs w:val="0"/>
                      <w:smallCaps w:val="0"/>
                      <w:color w:val="000000"/>
                      <w:sz w:val="24"/>
                      <w:szCs w:val="24"/>
                      <w:bdr w:val="nil"/>
                      <w:rtl w:val="0"/>
                    </w:rPr>
                    <w:t> ≈ 308.65°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298</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39'</w:t>
                  </w:r>
                  <w:r>
                    <w:rPr>
                      <w:rStyle w:val="DefaultParagraphFont"/>
                      <w:b w:val="0"/>
                      <w:bCs w:val="0"/>
                      <w:i w:val="0"/>
                      <w:iCs w:val="0"/>
                      <w:smallCaps w:val="0"/>
                      <w:color w:val="000000"/>
                      <w:sz w:val="24"/>
                      <w:szCs w:val="24"/>
                      <w:bdr w:val="nil"/>
                      <w:rtl w:val="0"/>
                    </w:rPr>
                    <w:t> ≈ 298.65°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298</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39'</w:t>
                  </w:r>
                  <w:r>
                    <w:rPr>
                      <w:rStyle w:val="DefaultParagraphFont"/>
                      <w:b w:val="0"/>
                      <w:bCs w:val="0"/>
                      <w:i w:val="0"/>
                      <w:iCs w:val="0"/>
                      <w:smallCaps w:val="0"/>
                      <w:color w:val="000000"/>
                      <w:sz w:val="24"/>
                      <w:szCs w:val="24"/>
                      <w:bdr w:val="nil"/>
                      <w:rtl w:val="0"/>
                    </w:rPr>
                    <w:t> ≈ 288.65°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4.1.82a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11/14/2014 7:04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Convert angle measure to decimal degree form. Round your answer to three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19</w:t>
            </w:r>
            <w:r>
              <w:rPr>
                <w:rStyle w:val="DefaultParagraphFont"/>
                <w:rFonts w:ascii="Times New Roman" w:eastAsia="Times New Roman" w:hAnsi="Times New Roman" w:cs="Times New Roman"/>
                <w:b w:val="0"/>
                <w:bCs w:val="0"/>
                <w:i/>
                <w:iCs/>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28</w:t>
            </w:r>
            <w:r>
              <w:rPr>
                <w:rStyle w:val="DefaultParagraphFont"/>
                <w:rFonts w:ascii="Times New Roman" w:eastAsia="Times New Roman" w:hAnsi="Times New Roman" w:cs="Times New Roman"/>
                <w:b w:val="0"/>
                <w:bCs w:val="0"/>
                <w:i/>
                <w:iCs/>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19</w:t>
                  </w:r>
                  <w:r>
                    <w:rPr>
                      <w:rStyle w:val="DefaultParagraphFont"/>
                      <w:rFonts w:ascii="Times New Roman" w:eastAsia="Times New Roman" w:hAnsi="Times New Roman" w:cs="Times New Roman"/>
                      <w:b w:val="0"/>
                      <w:bCs w:val="0"/>
                      <w:i/>
                      <w:iCs/>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28</w:t>
                  </w:r>
                  <w:r>
                    <w:rPr>
                      <w:rStyle w:val="DefaultParagraphFont"/>
                      <w:rFonts w:ascii="Times New Roman" w:eastAsia="Times New Roman" w:hAnsi="Times New Roman" w:cs="Times New Roman"/>
                      <w:b w:val="0"/>
                      <w:bCs w:val="0"/>
                      <w:i/>
                      <w:iCs/>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 81.324°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19</w:t>
                  </w:r>
                  <w:r>
                    <w:rPr>
                      <w:rStyle w:val="DefaultParagraphFont"/>
                      <w:rFonts w:ascii="Times New Roman" w:eastAsia="Times New Roman" w:hAnsi="Times New Roman" w:cs="Times New Roman"/>
                      <w:b w:val="0"/>
                      <w:bCs w:val="0"/>
                      <w:i/>
                      <w:iCs/>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28</w:t>
                  </w:r>
                  <w:r>
                    <w:rPr>
                      <w:rStyle w:val="DefaultParagraphFont"/>
                      <w:rFonts w:ascii="Times New Roman" w:eastAsia="Times New Roman" w:hAnsi="Times New Roman" w:cs="Times New Roman"/>
                      <w:b w:val="0"/>
                      <w:bCs w:val="0"/>
                      <w:i/>
                      <w:iCs/>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 81.193°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19</w:t>
                  </w:r>
                  <w:r>
                    <w:rPr>
                      <w:rStyle w:val="DefaultParagraphFont"/>
                      <w:rFonts w:ascii="Times New Roman" w:eastAsia="Times New Roman" w:hAnsi="Times New Roman" w:cs="Times New Roman"/>
                      <w:b w:val="0"/>
                      <w:bCs w:val="0"/>
                      <w:i/>
                      <w:iCs/>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28</w:t>
                  </w:r>
                  <w:r>
                    <w:rPr>
                      <w:rStyle w:val="DefaultParagraphFont"/>
                      <w:rFonts w:ascii="Times New Roman" w:eastAsia="Times New Roman" w:hAnsi="Times New Roman" w:cs="Times New Roman"/>
                      <w:b w:val="0"/>
                      <w:bCs w:val="0"/>
                      <w:i/>
                      <w:iCs/>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 91.324°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19</w:t>
                  </w:r>
                  <w:r>
                    <w:rPr>
                      <w:rStyle w:val="DefaultParagraphFont"/>
                      <w:rFonts w:ascii="Times New Roman" w:eastAsia="Times New Roman" w:hAnsi="Times New Roman" w:cs="Times New Roman"/>
                      <w:b w:val="0"/>
                      <w:bCs w:val="0"/>
                      <w:i/>
                      <w:iCs/>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28</w:t>
                  </w:r>
                  <w:r>
                    <w:rPr>
                      <w:rStyle w:val="DefaultParagraphFont"/>
                      <w:rFonts w:ascii="Times New Roman" w:eastAsia="Times New Roman" w:hAnsi="Times New Roman" w:cs="Times New Roman"/>
                      <w:b w:val="0"/>
                      <w:bCs w:val="0"/>
                      <w:i/>
                      <w:iCs/>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 128°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19</w:t>
                  </w:r>
                  <w:r>
                    <w:rPr>
                      <w:rStyle w:val="DefaultParagraphFont"/>
                      <w:rFonts w:ascii="Times New Roman" w:eastAsia="Times New Roman" w:hAnsi="Times New Roman" w:cs="Times New Roman"/>
                      <w:b w:val="0"/>
                      <w:bCs w:val="0"/>
                      <w:i/>
                      <w:iCs/>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28</w:t>
                  </w:r>
                  <w:r>
                    <w:rPr>
                      <w:rStyle w:val="DefaultParagraphFont"/>
                      <w:rFonts w:ascii="Times New Roman" w:eastAsia="Times New Roman" w:hAnsi="Times New Roman" w:cs="Times New Roman"/>
                      <w:b w:val="0"/>
                      <w:bCs w:val="0"/>
                      <w:i/>
                      <w:iCs/>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 71.324°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4.1.83a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11/14/2014 7:35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Convert following angle measure to degrees, minutes, and seconds.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218.7°</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218</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7</w:t>
                  </w:r>
                  <w:r>
                    <w:rPr>
                      <w:rStyle w:val="DefaultParagraphFont"/>
                      <w:rFonts w:ascii="Times New Roman" w:eastAsia="Times New Roman" w:hAnsi="Times New Roman" w:cs="Times New Roman"/>
                      <w:b w:val="0"/>
                      <w:bCs w:val="0"/>
                      <w:i w:val="0"/>
                      <w:iCs w:val="0"/>
                      <w:smallCaps w:val="0"/>
                      <w:color w:val="000000"/>
                      <w:sz w:val="22"/>
                      <w:szCs w:val="22"/>
                      <w:bdr w:val="nil"/>
                      <w:rtl w:val="0"/>
                    </w:rPr>
                    <w:t>° ≈ 218°7</w:t>
                  </w:r>
                  <w:r>
                    <w:rPr>
                      <w:rStyle w:val="DefaultParagraphFont"/>
                      <w:rFonts w:ascii="Times New Roman" w:eastAsia="Times New Roman" w:hAnsi="Times New Roman" w:cs="Times New Roman"/>
                      <w:b w:val="0"/>
                      <w:bCs w:val="0"/>
                      <w:i/>
                      <w:iCs/>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218</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7</w:t>
                  </w:r>
                  <w:r>
                    <w:rPr>
                      <w:rStyle w:val="DefaultParagraphFont"/>
                      <w:rFonts w:ascii="Times New Roman" w:eastAsia="Times New Roman" w:hAnsi="Times New Roman" w:cs="Times New Roman"/>
                      <w:b w:val="0"/>
                      <w:bCs w:val="0"/>
                      <w:i w:val="0"/>
                      <w:iCs w:val="0"/>
                      <w:smallCaps w:val="0"/>
                      <w:color w:val="000000"/>
                      <w:sz w:val="22"/>
                      <w:szCs w:val="22"/>
                      <w:bdr w:val="nil"/>
                      <w:rtl w:val="0"/>
                    </w:rPr>
                    <w:t>° ≈ 218°42</w:t>
                  </w:r>
                  <w:r>
                    <w:rPr>
                      <w:rStyle w:val="DefaultParagraphFont"/>
                      <w:rFonts w:ascii="Times New Roman" w:eastAsia="Times New Roman" w:hAnsi="Times New Roman" w:cs="Times New Roman"/>
                      <w:b w:val="0"/>
                      <w:bCs w:val="0"/>
                      <w:i/>
                      <w:iCs/>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218</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7</w:t>
                  </w:r>
                  <w:r>
                    <w:rPr>
                      <w:rStyle w:val="DefaultParagraphFont"/>
                      <w:rFonts w:ascii="Times New Roman" w:eastAsia="Times New Roman" w:hAnsi="Times New Roman" w:cs="Times New Roman"/>
                      <w:b w:val="0"/>
                      <w:bCs w:val="0"/>
                      <w:i w:val="0"/>
                      <w:iCs w:val="0"/>
                      <w:smallCaps w:val="0"/>
                      <w:color w:val="000000"/>
                      <w:sz w:val="22"/>
                      <w:szCs w:val="22"/>
                      <w:bdr w:val="nil"/>
                      <w:rtl w:val="0"/>
                    </w:rPr>
                    <w:t>° ≈ 218°40</w:t>
                  </w:r>
                  <w:r>
                    <w:rPr>
                      <w:rStyle w:val="DefaultParagraphFont"/>
                      <w:rFonts w:ascii="Times New Roman" w:eastAsia="Times New Roman" w:hAnsi="Times New Roman" w:cs="Times New Roman"/>
                      <w:b w:val="0"/>
                      <w:bCs w:val="0"/>
                      <w:i/>
                      <w:iCs/>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218</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7</w:t>
                  </w:r>
                  <w:r>
                    <w:rPr>
                      <w:rStyle w:val="DefaultParagraphFont"/>
                      <w:rFonts w:ascii="Times New Roman" w:eastAsia="Times New Roman" w:hAnsi="Times New Roman" w:cs="Times New Roman"/>
                      <w:b w:val="0"/>
                      <w:bCs w:val="0"/>
                      <w:i w:val="0"/>
                      <w:iCs w:val="0"/>
                      <w:smallCaps w:val="0"/>
                      <w:color w:val="000000"/>
                      <w:sz w:val="24"/>
                      <w:szCs w:val="24"/>
                      <w:bdr w:val="nil"/>
                      <w:rtl w:val="0"/>
                    </w:rPr>
                    <w:t>° ≈ 218°44</w:t>
                  </w:r>
                  <w:r>
                    <w:rPr>
                      <w:rStyle w:val="DefaultParagraphFont"/>
                      <w:rFonts w:ascii="Times New Roman" w:eastAsia="Times New Roman" w:hAnsi="Times New Roman" w:cs="Times New Roman"/>
                      <w:b w:val="0"/>
                      <w:bCs w:val="0"/>
                      <w:i/>
                      <w:iCs/>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218</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7</w:t>
                  </w:r>
                  <w:r>
                    <w:rPr>
                      <w:rStyle w:val="DefaultParagraphFont"/>
                      <w:rFonts w:ascii="Times New Roman" w:eastAsia="Times New Roman" w:hAnsi="Times New Roman" w:cs="Times New Roman"/>
                      <w:b w:val="0"/>
                      <w:bCs w:val="0"/>
                      <w:i w:val="0"/>
                      <w:iCs w:val="0"/>
                      <w:smallCaps w:val="0"/>
                      <w:color w:val="000000"/>
                      <w:sz w:val="22"/>
                      <w:szCs w:val="22"/>
                      <w:bdr w:val="nil"/>
                      <w:rtl w:val="0"/>
                    </w:rPr>
                    <w:t>° ≈ 218°41</w:t>
                  </w:r>
                  <w:r>
                    <w:rPr>
                      <w:rStyle w:val="DefaultParagraphFont"/>
                      <w:rFonts w:ascii="Times New Roman" w:eastAsia="Times New Roman" w:hAnsi="Times New Roman" w:cs="Times New Roman"/>
                      <w:b w:val="0"/>
                      <w:bCs w:val="0"/>
                      <w:i/>
                      <w:iCs/>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4.1.85a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11/14/2014 7:47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Convert following angle measure to degrees, minutes, and seconds.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328.120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328.120</w:t>
                  </w:r>
                  <w:r>
                    <w:rPr>
                      <w:rStyle w:val="DefaultParagraphFont"/>
                      <w:rFonts w:ascii="Times New Roman" w:eastAsia="Times New Roman" w:hAnsi="Times New Roman" w:cs="Times New Roman"/>
                      <w:b w:val="0"/>
                      <w:bCs w:val="0"/>
                      <w:i w:val="0"/>
                      <w:iCs w:val="0"/>
                      <w:smallCaps w:val="0"/>
                      <w:color w:val="000000"/>
                      <w:sz w:val="22"/>
                      <w:szCs w:val="22"/>
                      <w:bdr w:val="nil"/>
                      <w:rtl w:val="0"/>
                    </w:rPr>
                    <w:t>° ≈ –</w:t>
                  </w:r>
                  <w:r>
                    <w:rPr>
                      <w:rStyle w:val="DefaultParagraphFont"/>
                      <w:rFonts w:ascii="Times New Roman" w:eastAsia="Times New Roman" w:hAnsi="Times New Roman" w:cs="Times New Roman"/>
                      <w:b w:val="0"/>
                      <w:bCs w:val="0"/>
                      <w:i w:val="0"/>
                      <w:iCs w:val="0"/>
                      <w:smallCaps w:val="0"/>
                      <w:color w:val="000000"/>
                      <w:sz w:val="22"/>
                      <w:szCs w:val="22"/>
                      <w:bdr w:val="nil"/>
                      <w:rtl w:val="0"/>
                    </w:rPr>
                    <w:t>328</w:t>
                  </w:r>
                  <w:r>
                    <w:rPr>
                      <w:rStyle w:val="DefaultParagraphFont"/>
                      <w:rFonts w:ascii="Times New Roman" w:eastAsia="Times New Roman" w:hAnsi="Times New Roman" w:cs="Times New Roman"/>
                      <w:b w:val="0"/>
                      <w:bCs w:val="0"/>
                      <w:i w:val="0"/>
                      <w:iCs w:val="0"/>
                      <w:smallCaps w:val="0"/>
                      <w:color w:val="000000"/>
                      <w:sz w:val="22"/>
                      <w:szCs w:val="22"/>
                      <w:bdr w:val="nil"/>
                      <w:rtl w:val="0"/>
                    </w:rPr>
                    <w:t>° 11</w:t>
                  </w:r>
                  <w:r>
                    <w:rPr>
                      <w:rStyle w:val="DefaultParagraphFont"/>
                      <w:rFonts w:ascii="Times New Roman" w:eastAsia="Times New Roman" w:hAnsi="Times New Roman" w:cs="Times New Roman"/>
                      <w:b w:val="0"/>
                      <w:bCs w:val="0"/>
                      <w:i/>
                      <w:iCs/>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​7</w:t>
                  </w:r>
                  <w:r>
                    <w:rPr>
                      <w:rStyle w:val="DefaultParagraphFont"/>
                      <w:rFonts w:ascii="Times New Roman" w:eastAsia="Times New Roman" w:hAnsi="Times New Roman" w:cs="Times New Roman"/>
                      <w:b w:val="0"/>
                      <w:bCs w:val="0"/>
                      <w:i/>
                      <w:iCs/>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328.120</w:t>
                  </w:r>
                  <w:r>
                    <w:rPr>
                      <w:rStyle w:val="DefaultParagraphFont"/>
                      <w:rFonts w:ascii="Times New Roman" w:eastAsia="Times New Roman" w:hAnsi="Times New Roman" w:cs="Times New Roman"/>
                      <w:b w:val="0"/>
                      <w:bCs w:val="0"/>
                      <w:i w:val="0"/>
                      <w:iCs w:val="0"/>
                      <w:smallCaps w:val="0"/>
                      <w:color w:val="000000"/>
                      <w:sz w:val="22"/>
                      <w:szCs w:val="22"/>
                      <w:bdr w:val="nil"/>
                      <w:rtl w:val="0"/>
                    </w:rPr>
                    <w:t>° ≈ –</w:t>
                  </w:r>
                  <w:r>
                    <w:rPr>
                      <w:rStyle w:val="DefaultParagraphFont"/>
                      <w:rFonts w:ascii="Times New Roman" w:eastAsia="Times New Roman" w:hAnsi="Times New Roman" w:cs="Times New Roman"/>
                      <w:b w:val="0"/>
                      <w:bCs w:val="0"/>
                      <w:i w:val="0"/>
                      <w:iCs w:val="0"/>
                      <w:smallCaps w:val="0"/>
                      <w:color w:val="000000"/>
                      <w:sz w:val="22"/>
                      <w:szCs w:val="22"/>
                      <w:bdr w:val="nil"/>
                      <w:rtl w:val="0"/>
                    </w:rPr>
                    <w:t>328</w:t>
                  </w:r>
                  <w:r>
                    <w:rPr>
                      <w:rStyle w:val="DefaultParagraphFont"/>
                      <w:rFonts w:ascii="Times New Roman" w:eastAsia="Times New Roman" w:hAnsi="Times New Roman" w:cs="Times New Roman"/>
                      <w:b w:val="0"/>
                      <w:bCs w:val="0"/>
                      <w:i w:val="0"/>
                      <w:iCs w:val="0"/>
                      <w:smallCaps w:val="0"/>
                      <w:color w:val="000000"/>
                      <w:sz w:val="22"/>
                      <w:szCs w:val="22"/>
                      <w:bdr w:val="nil"/>
                      <w:rtl w:val="0"/>
                    </w:rPr>
                    <w:t>° 5</w:t>
                  </w:r>
                  <w:r>
                    <w:rPr>
                      <w:rStyle w:val="DefaultParagraphFont"/>
                      <w:rFonts w:ascii="Times New Roman" w:eastAsia="Times New Roman" w:hAnsi="Times New Roman" w:cs="Times New Roman"/>
                      <w:b w:val="0"/>
                      <w:bCs w:val="0"/>
                      <w:i/>
                      <w:iCs/>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​16</w:t>
                  </w:r>
                  <w:r>
                    <w:rPr>
                      <w:rStyle w:val="DefaultParagraphFont"/>
                      <w:rFonts w:ascii="Times New Roman" w:eastAsia="Times New Roman" w:hAnsi="Times New Roman" w:cs="Times New Roman"/>
                      <w:b w:val="0"/>
                      <w:bCs w:val="0"/>
                      <w:i/>
                      <w:iCs/>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–328.120° ≈ –328</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7</w:t>
                  </w:r>
                  <w:r>
                    <w:rPr>
                      <w:rStyle w:val="DefaultParagraphFont"/>
                      <w:rFonts w:ascii="Times New Roman" w:eastAsia="Times New Roman" w:hAnsi="Times New Roman" w:cs="Times New Roman"/>
                      <w:b w:val="0"/>
                      <w:bCs w:val="0"/>
                      <w:i/>
                      <w:iCs/>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11</w:t>
                  </w:r>
                  <w:r>
                    <w:rPr>
                      <w:rStyle w:val="DefaultParagraphFont"/>
                      <w:rFonts w:ascii="Times New Roman" w:eastAsia="Times New Roman" w:hAnsi="Times New Roman" w:cs="Times New Roman"/>
                      <w:b w:val="0"/>
                      <w:bCs w:val="0"/>
                      <w:i/>
                      <w:iCs/>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328.120</w:t>
                  </w:r>
                  <w:r>
                    <w:rPr>
                      <w:rStyle w:val="DefaultParagraphFont"/>
                      <w:rFonts w:ascii="Times New Roman" w:eastAsia="Times New Roman" w:hAnsi="Times New Roman" w:cs="Times New Roman"/>
                      <w:b w:val="0"/>
                      <w:bCs w:val="0"/>
                      <w:i w:val="0"/>
                      <w:iCs w:val="0"/>
                      <w:smallCaps w:val="0"/>
                      <w:color w:val="000000"/>
                      <w:sz w:val="22"/>
                      <w:szCs w:val="22"/>
                      <w:bdr w:val="nil"/>
                      <w:rtl w:val="0"/>
                    </w:rPr>
                    <w:t>° ≈ –</w:t>
                  </w:r>
                  <w:r>
                    <w:rPr>
                      <w:rStyle w:val="DefaultParagraphFont"/>
                      <w:rFonts w:ascii="Times New Roman" w:eastAsia="Times New Roman" w:hAnsi="Times New Roman" w:cs="Times New Roman"/>
                      <w:b w:val="0"/>
                      <w:bCs w:val="0"/>
                      <w:i w:val="0"/>
                      <w:iCs w:val="0"/>
                      <w:smallCaps w:val="0"/>
                      <w:color w:val="000000"/>
                      <w:sz w:val="22"/>
                      <w:szCs w:val="22"/>
                      <w:bdr w:val="nil"/>
                      <w:rtl w:val="0"/>
                    </w:rPr>
                    <w:t>328</w:t>
                  </w:r>
                  <w:r>
                    <w:rPr>
                      <w:rStyle w:val="DefaultParagraphFont"/>
                      <w:rFonts w:ascii="Times New Roman" w:eastAsia="Times New Roman" w:hAnsi="Times New Roman" w:cs="Times New Roman"/>
                      <w:b w:val="0"/>
                      <w:bCs w:val="0"/>
                      <w:i w:val="0"/>
                      <w:iCs w:val="0"/>
                      <w:smallCaps w:val="0"/>
                      <w:color w:val="000000"/>
                      <w:sz w:val="22"/>
                      <w:szCs w:val="22"/>
                      <w:bdr w:val="nil"/>
                      <w:rtl w:val="0"/>
                    </w:rPr>
                    <w:t>° 16</w:t>
                  </w:r>
                  <w:r>
                    <w:rPr>
                      <w:rStyle w:val="DefaultParagraphFont"/>
                      <w:rFonts w:ascii="Times New Roman" w:eastAsia="Times New Roman" w:hAnsi="Times New Roman" w:cs="Times New Roman"/>
                      <w:b w:val="0"/>
                      <w:bCs w:val="0"/>
                      <w:i/>
                      <w:iCs/>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​5</w:t>
                  </w:r>
                  <w:r>
                    <w:rPr>
                      <w:rStyle w:val="DefaultParagraphFont"/>
                      <w:rFonts w:ascii="Times New Roman" w:eastAsia="Times New Roman" w:hAnsi="Times New Roman" w:cs="Times New Roman"/>
                      <w:b w:val="0"/>
                      <w:bCs w:val="0"/>
                      <w:i/>
                      <w:iCs/>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328.120</w:t>
                  </w:r>
                  <w:r>
                    <w:rPr>
                      <w:rStyle w:val="DefaultParagraphFont"/>
                      <w:rFonts w:ascii="Times New Roman" w:eastAsia="Times New Roman" w:hAnsi="Times New Roman" w:cs="Times New Roman"/>
                      <w:b w:val="0"/>
                      <w:bCs w:val="0"/>
                      <w:i w:val="0"/>
                      <w:iCs w:val="0"/>
                      <w:smallCaps w:val="0"/>
                      <w:color w:val="000000"/>
                      <w:sz w:val="22"/>
                      <w:szCs w:val="22"/>
                      <w:bdr w:val="nil"/>
                      <w:rtl w:val="0"/>
                    </w:rPr>
                    <w:t>° ≈ –</w:t>
                  </w:r>
                  <w:r>
                    <w:rPr>
                      <w:rStyle w:val="DefaultParagraphFont"/>
                      <w:rFonts w:ascii="Times New Roman" w:eastAsia="Times New Roman" w:hAnsi="Times New Roman" w:cs="Times New Roman"/>
                      <w:b w:val="0"/>
                      <w:bCs w:val="0"/>
                      <w:i w:val="0"/>
                      <w:iCs w:val="0"/>
                      <w:smallCaps w:val="0"/>
                      <w:color w:val="000000"/>
                      <w:sz w:val="22"/>
                      <w:szCs w:val="22"/>
                      <w:bdr w:val="nil"/>
                      <w:rtl w:val="0"/>
                    </w:rPr>
                    <w:t>328</w:t>
                  </w:r>
                  <w:r>
                    <w:rPr>
                      <w:rStyle w:val="DefaultParagraphFont"/>
                      <w:rFonts w:ascii="Times New Roman" w:eastAsia="Times New Roman" w:hAnsi="Times New Roman" w:cs="Times New Roman"/>
                      <w:b w:val="0"/>
                      <w:bCs w:val="0"/>
                      <w:i w:val="0"/>
                      <w:iCs w:val="0"/>
                      <w:smallCaps w:val="0"/>
                      <w:color w:val="000000"/>
                      <w:sz w:val="22"/>
                      <w:szCs w:val="22"/>
                      <w:bdr w:val="nil"/>
                      <w:rtl w:val="0"/>
                    </w:rPr>
                    <w:t>° 5</w:t>
                  </w:r>
                  <w:r>
                    <w:rPr>
                      <w:rStyle w:val="DefaultParagraphFont"/>
                      <w:rFonts w:ascii="Times New Roman" w:eastAsia="Times New Roman" w:hAnsi="Times New Roman" w:cs="Times New Roman"/>
                      <w:b w:val="0"/>
                      <w:bCs w:val="0"/>
                      <w:i/>
                      <w:iCs/>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11</w:t>
                  </w:r>
                  <w:r>
                    <w:rPr>
                      <w:rStyle w:val="DefaultParagraphFont"/>
                      <w:rFonts w:ascii="Times New Roman" w:eastAsia="Times New Roman" w:hAnsi="Times New Roman" w:cs="Times New Roman"/>
                      <w:b w:val="0"/>
                      <w:bCs w:val="0"/>
                      <w:i/>
                      <w:iCs/>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4.1.86a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11/14/2014 8:02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Find the length of the arc on a circle of radius </w:t>
            </w:r>
            <w:r>
              <w:rPr>
                <w:rStyle w:val="DefaultParagraphFont"/>
                <w:rFonts w:ascii="Times New Roman" w:eastAsia="Times New Roman" w:hAnsi="Times New Roman" w:cs="Times New Roman"/>
                <w:b w:val="0"/>
                <w:bCs w:val="0"/>
                <w:i/>
                <w:iCs/>
                <w:smallCaps w:val="0"/>
                <w:color w:val="000000"/>
                <w:sz w:val="24"/>
                <w:szCs w:val="24"/>
                <w:bdr w:val="nil"/>
                <w:rtl w:val="0"/>
              </w:rPr>
              <w:t>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intercepted by a central angle </w:t>
            </w: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 Round to two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2400"/>
              <w:gridCol w:w="24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trHeight w:val="261"/>
                <w:jc w:val="left"/>
              </w:trPr>
              <w:tc>
                <w:tcPr>
                  <w:tcW w:w="2200" w:type="dxa"/>
                  <w:noWrap w:val="0"/>
                  <w:tcMar>
                    <w:top w:w="0" w:type="dxa"/>
                    <w:left w:w="100" w:type="dxa"/>
                    <w:bottom w:w="0" w:type="dxa"/>
                    <w:right w:w="10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iCs/>
                      <w:smallCaps w:val="0"/>
                      <w:color w:val="000000"/>
                      <w:sz w:val="22"/>
                      <w:szCs w:val="22"/>
                      <w:bdr w:val="nil"/>
                      <w:rtl w:val="0"/>
                    </w:rPr>
                    <w:t>Radius r</w:t>
                  </w:r>
                </w:p>
              </w:tc>
              <w:tc>
                <w:tcPr>
                  <w:tcW w:w="2200" w:type="dxa"/>
                  <w:noWrap w:val="0"/>
                  <w:tcMar>
                    <w:top w:w="0" w:type="dxa"/>
                    <w:left w:w="100" w:type="dxa"/>
                    <w:bottom w:w="0" w:type="dxa"/>
                    <w:right w:w="10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iCs/>
                      <w:smallCaps w:val="0"/>
                      <w:color w:val="000000"/>
                      <w:sz w:val="22"/>
                      <w:szCs w:val="22"/>
                      <w:bdr w:val="nil"/>
                      <w:rtl w:val="0"/>
                    </w:rPr>
                    <w:t>Central Angle θ</w:t>
                  </w:r>
                </w:p>
              </w:tc>
            </w:tr>
            <w:tr>
              <w:tblPrEx>
                <w:jc w:val="left"/>
                <w:tblCellMar>
                  <w:top w:w="0" w:type="dxa"/>
                  <w:left w:w="0" w:type="dxa"/>
                  <w:bottom w:w="0" w:type="dxa"/>
                  <w:right w:w="0" w:type="dxa"/>
                </w:tblCellMar>
              </w:tblPrEx>
              <w:trPr>
                <w:cantSplit w:val="0"/>
                <w:trHeight w:val="260"/>
                <w:jc w:val="left"/>
              </w:trPr>
              <w:tc>
                <w:tcPr>
                  <w:tcW w:w="2200" w:type="dxa"/>
                  <w:noWrap w:val="0"/>
                  <w:tcMar>
                    <w:top w:w="0" w:type="dxa"/>
                    <w:left w:w="100" w:type="dxa"/>
                    <w:bottom w:w="0" w:type="dxa"/>
                    <w:right w:w="10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15 inches</w:t>
                  </w:r>
                </w:p>
              </w:tc>
              <w:tc>
                <w:tcPr>
                  <w:tcW w:w="2200" w:type="dxa"/>
                  <w:noWrap w:val="0"/>
                  <w:tcMar>
                    <w:top w:w="0" w:type="dxa"/>
                    <w:left w:w="100" w:type="dxa"/>
                    <w:bottom w:w="0" w:type="dxa"/>
                    <w:right w:w="10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​123°</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32.20 inches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15.68</w:t>
                  </w:r>
                  <w:r>
                    <w:rPr>
                      <w:rStyle w:val="DefaultParagraphFont"/>
                      <w:rFonts w:ascii="Times New Roman" w:eastAsia="Times New Roman" w:hAnsi="Times New Roman" w:cs="Times New Roman"/>
                      <w:b w:val="0"/>
                      <w:bCs w:val="0"/>
                      <w:i w:val="0"/>
                      <w:iCs w:val="0"/>
                      <w:smallCaps w:val="0"/>
                      <w:color w:val="000000"/>
                      <w:sz w:val="24"/>
                      <w:szCs w:val="24"/>
                      <w:bdr w:val="nil"/>
                      <w:rtl w:val="0"/>
                    </w:rPr>
                    <w:t> inches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10.25</w:t>
                  </w:r>
                  <w:r>
                    <w:rPr>
                      <w:rStyle w:val="DefaultParagraphFont"/>
                      <w:rFonts w:ascii="Times New Roman" w:eastAsia="Times New Roman" w:hAnsi="Times New Roman" w:cs="Times New Roman"/>
                      <w:b w:val="0"/>
                      <w:bCs w:val="0"/>
                      <w:i w:val="0"/>
                      <w:iCs w:val="0"/>
                      <w:smallCaps w:val="0"/>
                      <w:color w:val="000000"/>
                      <w:sz w:val="24"/>
                      <w:szCs w:val="24"/>
                      <w:bdr w:val="nil"/>
                      <w:rtl w:val="0"/>
                    </w:rPr>
                    <w:t> inches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34.20</w:t>
                  </w:r>
                  <w:r>
                    <w:rPr>
                      <w:rStyle w:val="DefaultParagraphFont"/>
                      <w:rFonts w:ascii="Times New Roman" w:eastAsia="Times New Roman" w:hAnsi="Times New Roman" w:cs="Times New Roman"/>
                      <w:b w:val="0"/>
                      <w:bCs w:val="0"/>
                      <w:i w:val="0"/>
                      <w:iCs w:val="0"/>
                      <w:smallCaps w:val="0"/>
                      <w:color w:val="000000"/>
                      <w:sz w:val="24"/>
                      <w:szCs w:val="24"/>
                      <w:bdr w:val="nil"/>
                      <w:rtl w:val="0"/>
                    </w:rPr>
                    <w:t> inches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30.20</w:t>
                  </w:r>
                  <w:r>
                    <w:rPr>
                      <w:rStyle w:val="DefaultParagraphFont"/>
                      <w:rFonts w:ascii="Times New Roman" w:eastAsia="Times New Roman" w:hAnsi="Times New Roman" w:cs="Times New Roman"/>
                      <w:b w:val="0"/>
                      <w:bCs w:val="0"/>
                      <w:i w:val="0"/>
                      <w:iCs w:val="0"/>
                      <w:smallCaps w:val="0"/>
                      <w:color w:val="000000"/>
                      <w:sz w:val="24"/>
                      <w:szCs w:val="24"/>
                      <w:bdr w:val="nil"/>
                      <w:rtl w:val="0"/>
                    </w:rPr>
                    <w:t> inches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4.1.89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11/15/2014 4:04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Find the length of the arc on a circle of radius </w:t>
            </w:r>
            <w:r>
              <w:rPr>
                <w:rStyle w:val="DefaultParagraphFont"/>
                <w:rFonts w:ascii="Times New Roman" w:eastAsia="Times New Roman" w:hAnsi="Times New Roman" w:cs="Times New Roman"/>
                <w:b w:val="0"/>
                <w:bCs w:val="0"/>
                <w:i/>
                <w:iCs/>
                <w:smallCaps w:val="0"/>
                <w:color w:val="000000"/>
                <w:sz w:val="24"/>
                <w:szCs w:val="24"/>
                <w:bdr w:val="nil"/>
                <w:rtl w:val="0"/>
              </w:rPr>
              <w:t>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intercepted by a central angle </w:t>
            </w: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 Round to two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2400"/>
              <w:gridCol w:w="24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trHeight w:val="261"/>
                <w:jc w:val="left"/>
              </w:trPr>
              <w:tc>
                <w:tcPr>
                  <w:tcW w:w="2200" w:type="dxa"/>
                  <w:noWrap w:val="0"/>
                  <w:tcMar>
                    <w:top w:w="0" w:type="dxa"/>
                    <w:left w:w="100" w:type="dxa"/>
                    <w:bottom w:w="0" w:type="dxa"/>
                    <w:right w:w="10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iCs/>
                      <w:smallCaps w:val="0"/>
                      <w:color w:val="000000"/>
                      <w:sz w:val="22"/>
                      <w:szCs w:val="22"/>
                      <w:bdr w:val="nil"/>
                      <w:rtl w:val="0"/>
                    </w:rPr>
                    <w:t>Radius r</w:t>
                  </w:r>
                </w:p>
              </w:tc>
              <w:tc>
                <w:tcPr>
                  <w:tcW w:w="2200" w:type="dxa"/>
                  <w:noWrap w:val="0"/>
                  <w:tcMar>
                    <w:top w:w="0" w:type="dxa"/>
                    <w:left w:w="100" w:type="dxa"/>
                    <w:bottom w:w="0" w:type="dxa"/>
                    <w:right w:w="10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iCs/>
                      <w:smallCaps w:val="0"/>
                      <w:color w:val="000000"/>
                      <w:sz w:val="22"/>
                      <w:szCs w:val="22"/>
                      <w:bdr w:val="nil"/>
                      <w:rtl w:val="0"/>
                    </w:rPr>
                    <w:t>Central Angle θ</w:t>
                  </w:r>
                </w:p>
              </w:tc>
            </w:tr>
            <w:tr>
              <w:tblPrEx>
                <w:jc w:val="left"/>
                <w:tblCellMar>
                  <w:top w:w="0" w:type="dxa"/>
                  <w:left w:w="0" w:type="dxa"/>
                  <w:bottom w:w="0" w:type="dxa"/>
                  <w:right w:w="0" w:type="dxa"/>
                </w:tblCellMar>
              </w:tblPrEx>
              <w:trPr>
                <w:cantSplit w:val="0"/>
                <w:trHeight w:val="260"/>
                <w:jc w:val="left"/>
              </w:trPr>
              <w:tc>
                <w:tcPr>
                  <w:tcW w:w="2200" w:type="dxa"/>
                  <w:noWrap w:val="0"/>
                  <w:tcMar>
                    <w:top w:w="0" w:type="dxa"/>
                    <w:left w:w="100" w:type="dxa"/>
                    <w:bottom w:w="0" w:type="dxa"/>
                    <w:right w:w="10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r>
                    <w:rPr>
                      <w:rStyle w:val="DefaultParagraphFont"/>
                      <w:rFonts w:ascii="Times New Roman" w:eastAsia="Times New Roman" w:hAnsi="Times New Roman" w:cs="Times New Roman"/>
                      <w:b w:val="0"/>
                      <w:bCs w:val="0"/>
                      <w:i w:val="0"/>
                      <w:iCs w:val="0"/>
                      <w:smallCaps w:val="0"/>
                      <w:color w:val="000000"/>
                      <w:sz w:val="24"/>
                      <w:szCs w:val="24"/>
                      <w:bdr w:val="nil"/>
                      <w:rtl w:val="0"/>
                    </w:rPr>
                    <w:t> centimeters</w:t>
                  </w:r>
                </w:p>
              </w:tc>
              <w:tc>
                <w:tcPr>
                  <w:tcW w:w="2200" w:type="dxa"/>
                  <w:noWrap w:val="0"/>
                  <w:tcMar>
                    <w:top w:w="0" w:type="dxa"/>
                    <w:left w:w="100" w:type="dxa"/>
                    <w:bottom w:w="0" w:type="dxa"/>
                    <w:right w:w="10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​66°</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19.28</w:t>
                  </w:r>
                  <w:r>
                    <w:rPr>
                      <w:rStyle w:val="DefaultParagraphFont"/>
                      <w:rFonts w:ascii="Times New Roman" w:eastAsia="Times New Roman" w:hAnsi="Times New Roman" w:cs="Times New Roman"/>
                      <w:b w:val="0"/>
                      <w:bCs w:val="0"/>
                      <w:i w:val="0"/>
                      <w:iCs w:val="0"/>
                      <w:smallCaps w:val="0"/>
                      <w:color w:val="000000"/>
                      <w:sz w:val="24"/>
                      <w:szCs w:val="24"/>
                      <w:bdr w:val="nil"/>
                      <w:rtl w:val="0"/>
                    </w:rPr>
                    <w:t> centimeters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15.37</w:t>
                  </w:r>
                  <w:r>
                    <w:rPr>
                      <w:rStyle w:val="DefaultParagraphFont"/>
                      <w:rFonts w:ascii="Times New Roman" w:eastAsia="Times New Roman" w:hAnsi="Times New Roman" w:cs="Times New Roman"/>
                      <w:b w:val="0"/>
                      <w:bCs w:val="0"/>
                      <w:i w:val="0"/>
                      <w:iCs w:val="0"/>
                      <w:smallCaps w:val="0"/>
                      <w:color w:val="000000"/>
                      <w:sz w:val="24"/>
                      <w:szCs w:val="24"/>
                      <w:bdr w:val="nil"/>
                      <w:rtl w:val="0"/>
                    </w:rPr>
                    <w:t> centimeters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w:t>
                  </w:r>
                  <w:r>
                    <w:rPr>
                      <w:rStyle w:val="DefaultParagraphFont"/>
                      <w:rFonts w:ascii="Times New Roman" w:eastAsia="Times New Roman" w:hAnsi="Times New Roman" w:cs="Times New Roman"/>
                      <w:b w:val="0"/>
                      <w:bCs w:val="0"/>
                      <w:i w:val="0"/>
                      <w:iCs w:val="0"/>
                      <w:smallCaps w:val="0"/>
                      <w:color w:val="000000"/>
                      <w:sz w:val="24"/>
                      <w:szCs w:val="24"/>
                      <w:bdr w:val="nil"/>
                      <w:rtl w:val="0"/>
                    </w:rPr>
                    <w:t>17.28 centimeters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5.50</w:t>
                  </w:r>
                  <w:r>
                    <w:rPr>
                      <w:rStyle w:val="DefaultParagraphFont"/>
                      <w:rFonts w:ascii="Times New Roman" w:eastAsia="Times New Roman" w:hAnsi="Times New Roman" w:cs="Times New Roman"/>
                      <w:b w:val="0"/>
                      <w:bCs w:val="0"/>
                      <w:i w:val="0"/>
                      <w:iCs w:val="0"/>
                      <w:smallCaps w:val="0"/>
                      <w:color w:val="000000"/>
                      <w:sz w:val="24"/>
                      <w:szCs w:val="24"/>
                      <w:bdr w:val="nil"/>
                      <w:rtl w:val="0"/>
                    </w:rPr>
                    <w:t> centimeters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15.28</w:t>
                  </w:r>
                  <w:r>
                    <w:rPr>
                      <w:rStyle w:val="DefaultParagraphFont"/>
                      <w:rFonts w:ascii="Times New Roman" w:eastAsia="Times New Roman" w:hAnsi="Times New Roman" w:cs="Times New Roman"/>
                      <w:b w:val="0"/>
                      <w:bCs w:val="0"/>
                      <w:i w:val="0"/>
                      <w:iCs w:val="0"/>
                      <w:smallCaps w:val="0"/>
                      <w:color w:val="000000"/>
                      <w:sz w:val="24"/>
                      <w:szCs w:val="24"/>
                      <w:bdr w:val="nil"/>
                      <w:rtl w:val="0"/>
                    </w:rPr>
                    <w:t> centimeters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4.1.92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11/15/2014 4:05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Find the radian measure of the central angle of a circle of radius </w:t>
            </w:r>
            <w:r>
              <w:rPr>
                <w:rStyle w:val="DefaultParagraphFont"/>
                <w:rFonts w:ascii="Times New Roman" w:eastAsia="Times New Roman" w:hAnsi="Times New Roman" w:cs="Times New Roman"/>
                <w:b w:val="0"/>
                <w:bCs w:val="0"/>
                <w:i/>
                <w:iCs/>
                <w:smallCaps w:val="0"/>
                <w:color w:val="000000"/>
                <w:sz w:val="24"/>
                <w:szCs w:val="24"/>
                <w:bdr w:val="nil"/>
                <w:rtl w:val="0"/>
              </w:rPr>
              <w:t>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that intercepts an arc of length </w:t>
            </w:r>
            <w:r>
              <w:rPr>
                <w:rStyle w:val="DefaultParagraphFont"/>
                <w:rFonts w:ascii="Times New Roman" w:eastAsia="Times New Roman" w:hAnsi="Times New Roman" w:cs="Times New Roman"/>
                <w:b w:val="0"/>
                <w:bCs w:val="0"/>
                <w:i/>
                <w:iCs/>
                <w:smallCaps w:val="0"/>
                <w:color w:val="000000"/>
                <w:sz w:val="24"/>
                <w:szCs w:val="24"/>
                <w:bdr w:val="nil"/>
                <w:rtl w:val="0"/>
              </w:rPr>
              <w: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2434"/>
              <w:gridCol w:w="24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trHeight w:val="261"/>
                <w:jc w:val="left"/>
              </w:trPr>
              <w:tc>
                <w:tcPr>
                  <w:tcW w:w="2218" w:type="dxa"/>
                  <w:noWrap w:val="0"/>
                  <w:tcMar>
                    <w:top w:w="0" w:type="dxa"/>
                    <w:left w:w="108" w:type="dxa"/>
                    <w:bottom w:w="0" w:type="dxa"/>
                    <w:right w:w="108"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Radius r</w:t>
                  </w:r>
                </w:p>
              </w:tc>
              <w:tc>
                <w:tcPr>
                  <w:tcW w:w="2219" w:type="dxa"/>
                  <w:noWrap w:val="0"/>
                  <w:tcMar>
                    <w:top w:w="0" w:type="dxa"/>
                    <w:left w:w="108" w:type="dxa"/>
                    <w:bottom w:w="0" w:type="dxa"/>
                    <w:right w:w="108"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Arc Length s</w:t>
                  </w:r>
                </w:p>
              </w:tc>
            </w:tr>
            <w:tr>
              <w:tblPrEx>
                <w:jc w:val="left"/>
                <w:tblCellMar>
                  <w:top w:w="0" w:type="dxa"/>
                  <w:left w:w="0" w:type="dxa"/>
                  <w:bottom w:w="0" w:type="dxa"/>
                  <w:right w:w="0" w:type="dxa"/>
                </w:tblCellMar>
              </w:tblPrEx>
              <w:trPr>
                <w:cantSplit w:val="0"/>
                <w:trHeight w:val="246"/>
                <w:jc w:val="left"/>
              </w:trPr>
              <w:tc>
                <w:tcPr>
                  <w:tcW w:w="2218" w:type="dxa"/>
                  <w:noWrap w:val="0"/>
                  <w:tcMar>
                    <w:top w:w="0" w:type="dxa"/>
                    <w:left w:w="108" w:type="dxa"/>
                    <w:bottom w:w="0" w:type="dxa"/>
                    <w:right w:w="108"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inches</w:t>
                  </w:r>
                </w:p>
              </w:tc>
              <w:tc>
                <w:tcPr>
                  <w:tcW w:w="2219" w:type="dxa"/>
                  <w:noWrap w:val="0"/>
                  <w:tcMar>
                    <w:top w:w="0" w:type="dxa"/>
                    <w:left w:w="108" w:type="dxa"/>
                    <w:bottom w:w="0" w:type="dxa"/>
                    <w:right w:w="108"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inches</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θ = </w:t>
                  </w:r>
                  <w:r>
                    <w:rPr>
                      <w:rStyle w:val="DefaultParagraphFont"/>
                      <w:rFonts w:ascii="Times New Roman" w:eastAsia="Times New Roman" w:hAnsi="Times New Roman" w:cs="Times New Roman"/>
                      <w:b w:val="0"/>
                      <w:bCs w:val="0"/>
                      <w:i w:val="0"/>
                      <w:iCs w:val="0"/>
                      <w:smallCaps w:val="0"/>
                      <w:color w:val="000000"/>
                      <w:sz w:val="24"/>
                      <w:szCs w:val="24"/>
                      <w:bdr w:val="nil"/>
                      <w:rtl w:val="0"/>
                    </w:rPr>
                    <w:t>​120</w:t>
                  </w:r>
                  <w:r>
                    <w:rPr>
                      <w:rStyle w:val="DefaultParagraphFont"/>
                      <w:rFonts w:ascii="Times New Roman" w:eastAsia="Times New Roman" w:hAnsi="Times New Roman" w:cs="Times New Roman"/>
                      <w:b w:val="0"/>
                      <w:bCs w:val="0"/>
                      <w:i w:val="0"/>
                      <w:iCs w:val="0"/>
                      <w:smallCaps w:val="0"/>
                      <w:color w:val="000000"/>
                      <w:sz w:val="24"/>
                      <w:szCs w:val="24"/>
                      <w:bdr w:val="nil"/>
                      <w:rtl w:val="0"/>
                    </w:rPr>
                    <w:t> radians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θ = </w:t>
                  </w:r>
                  <w:r>
                    <w:rPr>
                      <w:position w:val="-13"/>
                    </w:rPr>
                    <w:pict>
                      <v:shape id="_x0000_i1060" type="#_x0000_t75" style="height:24.75pt;width:11.25pt">
                        <v:imagedata r:id="rId3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radians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θ = </w:t>
                  </w:r>
                  <w:r>
                    <w:rPr>
                      <w:position w:val="-13"/>
                    </w:rPr>
                    <w:pict>
                      <v:shape id="_x0000_i1061" type="#_x0000_t75" style="height:24.75pt;width:11.25pt">
                        <v:imagedata r:id="rId3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radians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θ = </w:t>
                  </w:r>
                  <w:r>
                    <w:rPr>
                      <w:position w:val="-13"/>
                    </w:rPr>
                    <w:pict>
                      <v:shape id="_x0000_i1062" type="#_x0000_t75" style="height:24.75pt;width:11.25pt">
                        <v:imagedata r:id="rId3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radians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θ = </w:t>
                  </w:r>
                  <w:r>
                    <w:rPr>
                      <w:rStyle w:val="DefaultParagraphFont"/>
                      <w:rFonts w:ascii="Times New Roman" w:eastAsia="Times New Roman" w:hAnsi="Times New Roman" w:cs="Times New Roman"/>
                      <w:b w:val="0"/>
                      <w:bCs w:val="0"/>
                      <w:i w:val="0"/>
                      <w:iCs w:val="0"/>
                      <w:smallCaps w:val="0"/>
                      <w:color w:val="000000"/>
                      <w:sz w:val="24"/>
                      <w:szCs w:val="24"/>
                      <w:bdr w:val="nil"/>
                      <w:rtl w:val="0"/>
                    </w:rPr>
                    <w:t>26 radians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4.1.93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11/15/2014 4:20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Find the radian measure of the central angle of a circle of radius </w:t>
            </w:r>
            <w:r>
              <w:rPr>
                <w:rStyle w:val="DefaultParagraphFont"/>
                <w:rFonts w:ascii="Times New Roman" w:eastAsia="Times New Roman" w:hAnsi="Times New Roman" w:cs="Times New Roman"/>
                <w:b w:val="0"/>
                <w:bCs w:val="0"/>
                <w:i/>
                <w:iCs/>
                <w:smallCaps w:val="0"/>
                <w:color w:val="000000"/>
                <w:sz w:val="24"/>
                <w:szCs w:val="24"/>
                <w:bdr w:val="nil"/>
                <w:rtl w:val="0"/>
              </w:rPr>
              <w:t>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that intercepts an arc of length </w:t>
            </w:r>
            <w:r>
              <w:rPr>
                <w:rStyle w:val="DefaultParagraphFont"/>
                <w:rFonts w:ascii="Times New Roman" w:eastAsia="Times New Roman" w:hAnsi="Times New Roman" w:cs="Times New Roman"/>
                <w:b w:val="0"/>
                <w:bCs w:val="0"/>
                <w:i/>
                <w:iCs/>
                <w:smallCaps w:val="0"/>
                <w:color w:val="000000"/>
                <w:sz w:val="24"/>
                <w:szCs w:val="24"/>
                <w:bdr w:val="nil"/>
                <w:rtl w:val="0"/>
              </w:rPr>
              <w: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2434"/>
              <w:gridCol w:w="24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trHeight w:val="261"/>
                <w:jc w:val="left"/>
              </w:trPr>
              <w:tc>
                <w:tcPr>
                  <w:tcW w:w="2218" w:type="dxa"/>
                  <w:noWrap w:val="0"/>
                  <w:tcMar>
                    <w:top w:w="0" w:type="dxa"/>
                    <w:left w:w="108" w:type="dxa"/>
                    <w:bottom w:w="0" w:type="dxa"/>
                    <w:right w:w="108"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Radius r</w:t>
                  </w:r>
                </w:p>
              </w:tc>
              <w:tc>
                <w:tcPr>
                  <w:tcW w:w="2219" w:type="dxa"/>
                  <w:noWrap w:val="0"/>
                  <w:tcMar>
                    <w:top w:w="0" w:type="dxa"/>
                    <w:left w:w="108" w:type="dxa"/>
                    <w:bottom w:w="0" w:type="dxa"/>
                    <w:right w:w="108"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Arc Length s</w:t>
                  </w:r>
                </w:p>
              </w:tc>
            </w:tr>
            <w:tr>
              <w:tblPrEx>
                <w:jc w:val="left"/>
                <w:tblCellMar>
                  <w:top w:w="0" w:type="dxa"/>
                  <w:left w:w="0" w:type="dxa"/>
                  <w:bottom w:w="0" w:type="dxa"/>
                  <w:right w:w="0" w:type="dxa"/>
                </w:tblCellMar>
              </w:tblPrEx>
              <w:trPr>
                <w:cantSplit w:val="0"/>
                <w:trHeight w:val="246"/>
                <w:jc w:val="left"/>
              </w:trPr>
              <w:tc>
                <w:tcPr>
                  <w:tcW w:w="2218" w:type="dxa"/>
                  <w:noWrap w:val="0"/>
                  <w:tcMar>
                    <w:top w:w="0" w:type="dxa"/>
                    <w:left w:w="108" w:type="dxa"/>
                    <w:bottom w:w="0" w:type="dxa"/>
                    <w:right w:w="108"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kilometers</w:t>
                  </w:r>
                </w:p>
              </w:tc>
              <w:tc>
                <w:tcPr>
                  <w:tcW w:w="2219" w:type="dxa"/>
                  <w:noWrap w:val="0"/>
                  <w:tcMar>
                    <w:top w:w="0" w:type="dxa"/>
                    <w:left w:w="108" w:type="dxa"/>
                    <w:bottom w:w="0" w:type="dxa"/>
                    <w:right w:w="108"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​145 kilometers</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θ = </w:t>
                  </w:r>
                  <w:r>
                    <w:rPr>
                      <w:rStyle w:val="DefaultParagraphFont"/>
                      <w:rFonts w:ascii="Times New Roman" w:eastAsia="Times New Roman" w:hAnsi="Times New Roman" w:cs="Times New Roman"/>
                      <w:b w:val="0"/>
                      <w:bCs w:val="0"/>
                      <w:i w:val="0"/>
                      <w:iCs w:val="0"/>
                      <w:smallCaps w:val="0"/>
                      <w:color w:val="000000"/>
                      <w:sz w:val="24"/>
                      <w:szCs w:val="24"/>
                      <w:bdr w:val="nil"/>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radians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63" type="#_x0000_t75" style="height:24.75pt;width:11.25pt">
                        <v:imagedata r:id="rId3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radians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64" type="#_x0000_t75" style="height:24.75pt;width:11.25pt">
                        <v:imagedata r:id="rId3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radians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θ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65" type="#_x0000_t75" style="height:24.75pt;width:11.25pt">
                        <v:imagedata r:id="rId4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radians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θ = </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position w:val="-13"/>
                    </w:rPr>
                    <w:pict>
                      <v:shape id="_x0000_i1066" type="#_x0000_t75" style="height:24.75pt;width:11.25pt">
                        <v:imagedata r:id="rId4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radians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4.1.96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11/15/2014 5:00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Find the area of the sector of the circle with radius </w:t>
            </w:r>
            <w:r>
              <w:rPr>
                <w:rStyle w:val="DefaultParagraphFont"/>
                <w:rFonts w:ascii="Times New Roman" w:eastAsia="Times New Roman" w:hAnsi="Times New Roman" w:cs="Times New Roman"/>
                <w:b w:val="0"/>
                <w:bCs w:val="0"/>
                <w:i/>
                <w:iCs/>
                <w:smallCaps w:val="0"/>
                <w:color w:val="000000"/>
                <w:sz w:val="24"/>
                <w:szCs w:val="24"/>
                <w:bdr w:val="nil"/>
                <w:rtl w:val="0"/>
              </w:rPr>
              <w:t>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central angle </w:t>
            </w: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 Round to two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2400"/>
              <w:gridCol w:w="24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trHeight w:val="261"/>
                <w:jc w:val="left"/>
              </w:trPr>
              <w:tc>
                <w:tcPr>
                  <w:tcW w:w="2200" w:type="dxa"/>
                  <w:noWrap w:val="0"/>
                  <w:tcMar>
                    <w:top w:w="0" w:type="dxa"/>
                    <w:left w:w="100" w:type="dxa"/>
                    <w:bottom w:w="0" w:type="dxa"/>
                    <w:right w:w="10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iCs/>
                      <w:smallCaps w:val="0"/>
                      <w:color w:val="000000"/>
                      <w:sz w:val="22"/>
                      <w:szCs w:val="22"/>
                      <w:bdr w:val="nil"/>
                      <w:rtl w:val="0"/>
                    </w:rPr>
                    <w:t>Radius r</w:t>
                  </w:r>
                </w:p>
              </w:tc>
              <w:tc>
                <w:tcPr>
                  <w:tcW w:w="2200" w:type="dxa"/>
                  <w:noWrap w:val="0"/>
                  <w:tcMar>
                    <w:top w:w="0" w:type="dxa"/>
                    <w:left w:w="100" w:type="dxa"/>
                    <w:bottom w:w="0" w:type="dxa"/>
                    <w:right w:w="10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iCs/>
                      <w:smallCaps w:val="0"/>
                      <w:color w:val="000000"/>
                      <w:sz w:val="22"/>
                      <w:szCs w:val="22"/>
                      <w:bdr w:val="nil"/>
                      <w:rtl w:val="0"/>
                    </w:rPr>
                    <w:t>Central Angle θ</w:t>
                  </w:r>
                </w:p>
              </w:tc>
            </w:tr>
            <w:tr>
              <w:tblPrEx>
                <w:jc w:val="left"/>
                <w:tblCellMar>
                  <w:top w:w="0" w:type="dxa"/>
                  <w:left w:w="0" w:type="dxa"/>
                  <w:bottom w:w="0" w:type="dxa"/>
                  <w:right w:w="0" w:type="dxa"/>
                </w:tblCellMar>
              </w:tblPrEx>
              <w:trPr>
                <w:cantSplit w:val="0"/>
                <w:trHeight w:val="260"/>
                <w:jc w:val="left"/>
              </w:trPr>
              <w:tc>
                <w:tcPr>
                  <w:tcW w:w="2200" w:type="dxa"/>
                  <w:noWrap w:val="0"/>
                  <w:tcMar>
                    <w:top w:w="0" w:type="dxa"/>
                    <w:left w:w="100" w:type="dxa"/>
                    <w:bottom w:w="0" w:type="dxa"/>
                    <w:right w:w="10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​4 inches</w:t>
                  </w:r>
                </w:p>
              </w:tc>
              <w:tc>
                <w:tcPr>
                  <w:tcW w:w="2200" w:type="dxa"/>
                  <w:noWrap w:val="0"/>
                  <w:tcMar>
                    <w:top w:w="0" w:type="dxa"/>
                    <w:left w:w="100" w:type="dxa"/>
                    <w:bottom w:w="0" w:type="dxa"/>
                    <w:right w:w="10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15"/>
                      <w:sz w:val="22"/>
                      <w:szCs w:val="22"/>
                      <w:bdr w:val="nil"/>
                      <w:rtl w:val="0"/>
                    </w:rPr>
                    <w:pict>
                      <v:shape id="_x0000_i1067" type="#_x0000_t75" style="height:25.5pt;width:17.25pt">
                        <v:imagedata r:id="rId23" o:title=""/>
                      </v:shape>
                    </w:pic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12.57 square inches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5.14 square inches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 6.28 square inches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1.14 square inches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3.14 square inches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11/15/2014 5:10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An electric hoist is being used to lift a beam. The diameter of the drum on </w:t>
            </w:r>
            <w:r>
              <w:rPr>
                <w:rStyle w:val="DefaultParagraphFont"/>
                <w:rFonts w:ascii="Times New Roman" w:eastAsia="Times New Roman" w:hAnsi="Times New Roman" w:cs="Times New Roman"/>
                <w:b w:val="0"/>
                <w:bCs w:val="0"/>
                <w:i w:val="0"/>
                <w:iCs w:val="0"/>
                <w:smallCaps w:val="0"/>
                <w:color w:val="000000"/>
                <w:sz w:val="24"/>
                <w:szCs w:val="24"/>
                <w:bdr w:val="nil"/>
                <w:rtl w:val="0"/>
              </w:rPr>
              <w:t>the hoist is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16 </w:t>
            </w:r>
            <w:r>
              <w:rPr>
                <w:rStyle w:val="DefaultParagraphFont"/>
                <w:rFonts w:ascii="Times New Roman" w:eastAsia="Times New Roman" w:hAnsi="Times New Roman" w:cs="Times New Roman"/>
                <w:b w:val="0"/>
                <w:bCs w:val="0"/>
                <w:i w:val="0"/>
                <w:iCs w:val="0"/>
                <w:smallCaps w:val="0"/>
                <w:color w:val="000000"/>
                <w:sz w:val="24"/>
                <w:szCs w:val="24"/>
                <w:bdr w:val="nil"/>
                <w:rtl w:val="0"/>
              </w:rPr>
              <w:t>inches, and the beam must be raised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2 </w:t>
            </w:r>
            <w:r>
              <w:rPr>
                <w:rStyle w:val="DefaultParagraphFont"/>
                <w:rFonts w:ascii="Times New Roman" w:eastAsia="Times New Roman" w:hAnsi="Times New Roman" w:cs="Times New Roman"/>
                <w:b w:val="0"/>
                <w:bCs w:val="0"/>
                <w:i w:val="0"/>
                <w:iCs w:val="0"/>
                <w:smallCaps w:val="0"/>
                <w:color w:val="000000"/>
                <w:sz w:val="24"/>
                <w:szCs w:val="24"/>
                <w:bdr w:val="nil"/>
                <w:rtl w:val="0"/>
              </w:rPr>
              <w:t>feet. Find the number of degrees through which the drum must rotate. Round your answer to nearest whole number.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182"/>
              </w:rPr>
              <w:pict>
                <v:shape id="_x0000_i1068" type="#_x0000_t75" style="height:193.5pt;width:134.25pt">
                  <v:imagedata r:id="rId42"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16,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2</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θ ≈ </w:t>
                  </w:r>
                  <w:r>
                    <w:rPr>
                      <w:rStyle w:val="DefaultParagraphFont"/>
                      <w:rFonts w:ascii="Times New Roman" w:eastAsia="Times New Roman" w:hAnsi="Times New Roman" w:cs="Times New Roman"/>
                      <w:b w:val="0"/>
                      <w:bCs w:val="0"/>
                      <w:i w:val="0"/>
                      <w:iCs w:val="0"/>
                      <w:smallCaps w:val="0"/>
                      <w:color w:val="000000"/>
                      <w:sz w:val="24"/>
                      <w:szCs w:val="24"/>
                      <w:bdr w:val="nil"/>
                      <w:rtl w:val="0"/>
                    </w:rPr>
                    <w:t>​177°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θ ≈ </w:t>
                  </w:r>
                  <w:r>
                    <w:rPr>
                      <w:rStyle w:val="DefaultParagraphFont"/>
                      <w:rFonts w:ascii="Times New Roman" w:eastAsia="Times New Roman" w:hAnsi="Times New Roman" w:cs="Times New Roman"/>
                      <w:b w:val="0"/>
                      <w:bCs w:val="0"/>
                      <w:i w:val="0"/>
                      <w:iCs w:val="0"/>
                      <w:smallCaps w:val="0"/>
                      <w:color w:val="000000"/>
                      <w:sz w:val="24"/>
                      <w:szCs w:val="24"/>
                      <w:bdr w:val="nil"/>
                      <w:rtl w:val="0"/>
                    </w:rPr>
                    <w:t>​172°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θ ≈ </w:t>
                  </w:r>
                  <w:r>
                    <w:rPr>
                      <w:rStyle w:val="DefaultParagraphFont"/>
                      <w:rFonts w:ascii="Times New Roman" w:eastAsia="Times New Roman" w:hAnsi="Times New Roman" w:cs="Times New Roman"/>
                      <w:b w:val="0"/>
                      <w:bCs w:val="0"/>
                      <w:i w:val="0"/>
                      <w:iCs w:val="0"/>
                      <w:smallCaps w:val="0"/>
                      <w:color w:val="000000"/>
                      <w:sz w:val="24"/>
                      <w:szCs w:val="24"/>
                      <w:bdr w:val="nil"/>
                      <w:rtl w:val="0"/>
                    </w:rPr>
                    <w:t>​162°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θ ≈ </w:t>
                  </w:r>
                  <w:r>
                    <w:rPr>
                      <w:rStyle w:val="DefaultParagraphFont"/>
                      <w:rFonts w:ascii="Times New Roman" w:eastAsia="Times New Roman" w:hAnsi="Times New Roman" w:cs="Times New Roman"/>
                      <w:b w:val="0"/>
                      <w:bCs w:val="0"/>
                      <w:i w:val="0"/>
                      <w:iCs w:val="0"/>
                      <w:smallCaps w:val="0"/>
                      <w:color w:val="000000"/>
                      <w:sz w:val="24"/>
                      <w:szCs w:val="24"/>
                      <w:bdr w:val="nil"/>
                      <w:rtl w:val="0"/>
                    </w:rPr>
                    <w:t>​167°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θ ≈ </w:t>
                  </w:r>
                  <w:r>
                    <w:rPr>
                      <w:rStyle w:val="DefaultParagraphFont"/>
                      <w:rFonts w:ascii="Times New Roman" w:eastAsia="Times New Roman" w:hAnsi="Times New Roman" w:cs="Times New Roman"/>
                      <w:b w:val="0"/>
                      <w:bCs w:val="0"/>
                      <w:i w:val="0"/>
                      <w:iCs w:val="0"/>
                      <w:smallCaps w:val="0"/>
                      <w:color w:val="000000"/>
                      <w:sz w:val="24"/>
                      <w:szCs w:val="24"/>
                      <w:bdr w:val="nil"/>
                      <w:rtl w:val="0"/>
                    </w:rPr>
                    <w:t>​192°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5/14/2015 12:49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A carousel with a 60-foot diameter makes 2 revolutions per minute. Find the angular speed of the carousel in radians per minute. Round your answer to two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rpm ≈ 61.85 radians per minute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rpm ≈ </w:t>
                  </w:r>
                  <w:r>
                    <w:rPr>
                      <w:rStyle w:val="DefaultParagraphFont"/>
                      <w:rFonts w:ascii="Times New Roman" w:eastAsia="Times New Roman" w:hAnsi="Times New Roman" w:cs="Times New Roman"/>
                      <w:b w:val="0"/>
                      <w:bCs w:val="0"/>
                      <w:i w:val="0"/>
                      <w:iCs w:val="0"/>
                      <w:smallCaps w:val="0"/>
                      <w:color w:val="000000"/>
                      <w:sz w:val="24"/>
                      <w:szCs w:val="24"/>
                      <w:bdr w:val="nil"/>
                      <w:rtl w:val="0"/>
                    </w:rPr>
                    <w:t>12.57 radians per minute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rpm ≈ </w:t>
                  </w:r>
                  <w:r>
                    <w:rPr>
                      <w:rStyle w:val="DefaultParagraphFont"/>
                      <w:rFonts w:ascii="Times New Roman" w:eastAsia="Times New Roman" w:hAnsi="Times New Roman" w:cs="Times New Roman"/>
                      <w:b w:val="0"/>
                      <w:bCs w:val="0"/>
                      <w:i w:val="0"/>
                      <w:iCs w:val="0"/>
                      <w:smallCaps w:val="0"/>
                      <w:color w:val="000000"/>
                      <w:sz w:val="24"/>
                      <w:szCs w:val="24"/>
                      <w:bdr w:val="nil"/>
                      <w:rtl w:val="0"/>
                    </w:rPr>
                    <w:t>18.85 radians per minute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rpm ≈ </w:t>
                  </w:r>
                  <w:r>
                    <w:rPr>
                      <w:rStyle w:val="DefaultParagraphFont"/>
                      <w:rFonts w:ascii="Times New Roman" w:eastAsia="Times New Roman" w:hAnsi="Times New Roman" w:cs="Times New Roman"/>
                      <w:b w:val="0"/>
                      <w:bCs w:val="0"/>
                      <w:i w:val="0"/>
                      <w:iCs w:val="0"/>
                      <w:smallCaps w:val="0"/>
                      <w:color w:val="000000"/>
                      <w:sz w:val="24"/>
                      <w:szCs w:val="24"/>
                      <w:bdr w:val="nil"/>
                      <w:rtl w:val="0"/>
                    </w:rPr>
                    <w:t>6.28 radians per minute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rpm ≈ </w:t>
                  </w:r>
                  <w:r>
                    <w:rPr>
                      <w:rStyle w:val="DefaultParagraphFont"/>
                      <w:rFonts w:ascii="Times New Roman" w:eastAsia="Times New Roman" w:hAnsi="Times New Roman" w:cs="Times New Roman"/>
                      <w:b w:val="0"/>
                      <w:bCs w:val="0"/>
                      <w:i w:val="0"/>
                      <w:iCs w:val="0"/>
                      <w:smallCaps w:val="0"/>
                      <w:color w:val="000000"/>
                      <w:sz w:val="24"/>
                      <w:szCs w:val="24"/>
                      <w:bdr w:val="nil"/>
                      <w:rtl w:val="0"/>
                    </w:rPr>
                    <w:t>58.23 radians per minute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4.1.112a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11/15/2014 8:22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A sprinkler on a golf green is set to spray water over a distance of 12 meters and to rotate through an angle of 130°. Find the area of the region. Round your answer to two decimal places.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 163.36 square meters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165.66</w:t>
                  </w:r>
                  <w:r>
                    <w:rPr>
                      <w:rStyle w:val="DefaultParagraphFont"/>
                      <w:rFonts w:ascii="Times New Roman" w:eastAsia="Times New Roman" w:hAnsi="Times New Roman" w:cs="Times New Roman"/>
                      <w:b w:val="0"/>
                      <w:bCs w:val="0"/>
                      <w:i w:val="0"/>
                      <w:iCs w:val="0"/>
                      <w:smallCaps w:val="0"/>
                      <w:color w:val="000000"/>
                      <w:sz w:val="24"/>
                      <w:szCs w:val="24"/>
                      <w:bdr w:val="nil"/>
                      <w:rtl w:val="0"/>
                    </w:rPr>
                    <w:t> square meters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161.26</w:t>
                  </w:r>
                  <w:r>
                    <w:rPr>
                      <w:rStyle w:val="DefaultParagraphFont"/>
                      <w:rFonts w:ascii="Times New Roman" w:eastAsia="Times New Roman" w:hAnsi="Times New Roman" w:cs="Times New Roman"/>
                      <w:b w:val="0"/>
                      <w:bCs w:val="0"/>
                      <w:i w:val="0"/>
                      <w:iCs w:val="0"/>
                      <w:smallCaps w:val="0"/>
                      <w:color w:val="000000"/>
                      <w:sz w:val="24"/>
                      <w:szCs w:val="24"/>
                      <w:bdr w:val="nil"/>
                      <w:rtl w:val="0"/>
                    </w:rPr>
                    <w:t> square meters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326.73</w:t>
                  </w:r>
                  <w:r>
                    <w:rPr>
                      <w:rStyle w:val="DefaultParagraphFont"/>
                      <w:rFonts w:ascii="Times New Roman" w:eastAsia="Times New Roman" w:hAnsi="Times New Roman" w:cs="Times New Roman"/>
                      <w:b w:val="0"/>
                      <w:bCs w:val="0"/>
                      <w:i w:val="0"/>
                      <w:iCs w:val="0"/>
                      <w:smallCaps w:val="0"/>
                      <w:color w:val="000000"/>
                      <w:sz w:val="24"/>
                      <w:szCs w:val="24"/>
                      <w:bdr w:val="nil"/>
                      <w:rtl w:val="0"/>
                    </w:rPr>
                    <w:t> square meters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27.23 </w:t>
                  </w:r>
                  <w:r>
                    <w:rPr>
                      <w:rStyle w:val="DefaultParagraphFont"/>
                      <w:rFonts w:ascii="Times New Roman" w:eastAsia="Times New Roman" w:hAnsi="Times New Roman" w:cs="Times New Roman"/>
                      <w:b w:val="0"/>
                      <w:bCs w:val="0"/>
                      <w:i w:val="0"/>
                      <w:iCs w:val="0"/>
                      <w:smallCaps w:val="0"/>
                      <w:color w:val="000000"/>
                      <w:sz w:val="24"/>
                      <w:szCs w:val="24"/>
                      <w:bdr w:val="nil"/>
                      <w:rtl w:val="0"/>
                    </w:rPr>
                    <w:t>square meters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4.1.117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5/14/2015 12:56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Determine the quadrant in which an angle, </w:t>
            </w:r>
            <w:r>
              <w:rPr>
                <w:rStyle w:val="DefaultParagraphFont"/>
                <w:rFonts w:ascii="times" w:eastAsia="times" w:hAnsi="times" w:cs="times"/>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lies if </w:t>
            </w:r>
            <w:r>
              <w:rPr>
                <w:rStyle w:val="DefaultParagraphFont"/>
                <w:rFonts w:ascii="Times New Roman" w:eastAsia="Times New Roman" w:hAnsi="Times New Roman" w:cs="Times New Roman"/>
                <w:b w:val="0"/>
                <w:bCs w:val="0"/>
                <w:i w:val="0"/>
                <w:iCs w:val="0"/>
                <w:smallCaps w:val="0"/>
                <w:color w:val="000000"/>
                <w:position w:val="-20"/>
                <w:sz w:val="24"/>
                <w:szCs w:val="24"/>
                <w:bdr w:val="nil"/>
                <w:rtl w:val="0"/>
              </w:rPr>
              <w:pict>
                <v:shape id="_x0000_i1069" type="#_x0000_t75" style="height:31.5pt;width:53.25pt">
                  <v:imagedata r:id="rId43"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4th quadrant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2nd quadrant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1st quadrant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3rd quadrant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4.1.17b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11/17/2014 5:16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Determine the quadrant in which an angle, </w:t>
            </w:r>
            <w:r>
              <w:rPr>
                <w:rStyle w:val="DefaultParagraphFont"/>
                <w:rFonts w:ascii="times" w:eastAsia="times" w:hAnsi="times" w:cs="times"/>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lies if </w:t>
            </w:r>
            <w:r>
              <w:rPr>
                <w:rStyle w:val="DefaultParagraphFont"/>
                <w:rFonts w:ascii="times" w:eastAsia="times" w:hAnsi="times" w:cs="times"/>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 5.00</w:t>
            </w:r>
            <w:r>
              <w:rPr>
                <w:rStyle w:val="DefaultParagraphFont"/>
                <w:rFonts w:ascii="Times New Roman" w:eastAsia="Times New Roman" w:hAnsi="Times New Roman" w:cs="Times New Roman"/>
                <w:b w:val="0"/>
                <w:bCs w:val="0"/>
                <w:i w:val="0"/>
                <w:iCs w:val="0"/>
                <w:smallCaps w:val="0"/>
                <w:color w:val="000000"/>
                <w:sz w:val="24"/>
                <w:szCs w:val="24"/>
                <w:bdr w:val="nil"/>
                <w:rtl w:val="0"/>
              </w:rPr>
              <w:t> radians.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2nd quadrant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4th quadrant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3rd quadrant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1st quadrant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4.1.21b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11/17/2014 5:17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Determine two coterminal angles (one positive and one negative) for </w:t>
            </w:r>
            <w:r>
              <w:rPr>
                <w:rStyle w:val="DefaultParagraphFont"/>
                <w:rFonts w:ascii="Times New Roman" w:eastAsia="Times New Roman" w:hAnsi="Times New Roman" w:cs="Times New Roman"/>
                <w:b w:val="0"/>
                <w:bCs w:val="0"/>
                <w:i w:val="0"/>
                <w:iCs w:val="0"/>
                <w:smallCaps w:val="0"/>
                <w:color w:val="000000"/>
                <w:position w:val="-20"/>
                <w:sz w:val="24"/>
                <w:szCs w:val="24"/>
                <w:bdr w:val="nil"/>
                <w:rtl w:val="0"/>
              </w:rPr>
              <w:pict>
                <v:shape id="_x0000_i1070" type="#_x0000_t75" style="height:31.5pt;width:47.25pt">
                  <v:imagedata r:id="rId4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71" type="#_x0000_t75" style="height:31.5pt;width:74.25pt">
                        <v:imagedata r:id="rId4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72" type="#_x0000_t75" style="height:31.5pt;width:69pt">
                        <v:imagedata r:id="rId4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73" type="#_x0000_t75" style="height:31.5pt;width:74.25pt">
                        <v:imagedata r:id="rId4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74" type="#_x0000_t75" style="height:31.5pt;width:63.75pt">
                        <v:imagedata r:id="rId4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75" type="#_x0000_t75" style="height:31.5pt;width:69pt">
                        <v:imagedata r:id="rId49"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4.1.29a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11/17/2014 5:36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Find (if possible) the complement of </w:t>
            </w:r>
            <w:r>
              <w:rPr>
                <w:rStyle w:val="DefaultParagraphFont"/>
                <w:rFonts w:ascii="Times New Roman" w:eastAsia="Times New Roman" w:hAnsi="Times New Roman" w:cs="Times New Roman"/>
                <w:b w:val="0"/>
                <w:bCs w:val="0"/>
                <w:i w:val="0"/>
                <w:iCs w:val="0"/>
                <w:smallCaps w:val="0"/>
                <w:color w:val="000000"/>
                <w:position w:val="-14"/>
                <w:sz w:val="24"/>
                <w:szCs w:val="24"/>
                <w:bdr w:val="nil"/>
                <w:rtl w:val="0"/>
              </w:rPr>
              <w:pict>
                <v:shape id="_x0000_i1076" type="#_x0000_t75" style="height:25.5pt;width:19.5pt">
                  <v:imagedata r:id="rId5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77" type="#_x0000_t75" style="height:31.5pt;width:22.5pt">
                        <v:imagedata r:id="rId5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78" type="#_x0000_t75" style="height:31.5pt;width:22.5pt">
                        <v:imagedata r:id="rId5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79" type="#_x0000_t75" style="height:31.5pt;width:28.5pt">
                        <v:imagedata r:id="rId5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080" type="#_x0000_t75" style="height:31.5pt;width:28.5pt">
                        <v:imagedata r:id="rId5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 possible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4.1.31a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11/17/2014 5:58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Find (if possible) the supplement of </w:t>
            </w:r>
            <w:r>
              <w:rPr>
                <w:rStyle w:val="DefaultParagraphFont"/>
                <w:rFonts w:ascii="Times New Roman" w:eastAsia="Times New Roman" w:hAnsi="Times New Roman" w:cs="Times New Roman"/>
                <w:b w:val="0"/>
                <w:bCs w:val="0"/>
                <w:i w:val="0"/>
                <w:iCs w:val="0"/>
                <w:smallCaps w:val="0"/>
                <w:color w:val="000000"/>
                <w:position w:val="-20"/>
                <w:sz w:val="24"/>
                <w:szCs w:val="24"/>
                <w:bdr w:val="nil"/>
                <w:rtl w:val="0"/>
              </w:rPr>
              <w:pict>
                <v:shape id="_x0000_i1081" type="#_x0000_t75" style="height:31.5pt;width:22.5pt">
                  <v:imagedata r:id="rId5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82" type="#_x0000_t75" style="height:31.5pt;width:22.5pt">
                        <v:imagedata r:id="rId5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83" type="#_x0000_t75" style="height:31.5pt;width:22.5pt">
                        <v:imagedata r:id="rId5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5"/>
                    </w:rPr>
                    <w:pict>
                      <v:shape id="_x0000_i1084" type="#_x0000_t75" style="height:27pt;width:16.5pt">
                        <v:imagedata r:id="rId5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85" type="#_x0000_t75" style="height:31.5pt;width:22.5pt">
                        <v:imagedata r:id="rId5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 possible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4.1.32b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11/17/2014 6:30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Determine the quadrant in which an angle with measure</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114</w:t>
            </w:r>
            <w:r>
              <w:rPr>
                <w:rStyle w:val="DefaultParagraphFont"/>
                <w:rFonts w:ascii="Times New Roman" w:eastAsia="Times New Roman" w:hAnsi="Times New Roman" w:cs="Times New Roman"/>
                <w:b w:val="0"/>
                <w:bCs w:val="0"/>
                <w:i w:val="0"/>
                <w:iCs w:val="0"/>
                <w:smallCaps w:val="0"/>
                <w:color w:val="000000"/>
                <w:sz w:val="24"/>
                <w:szCs w:val="24"/>
                <w:bdr w:val="nil"/>
                <w:rtl w:val="0"/>
              </w:rPr>
              <w:t>° lies.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4th quadrant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2nd quadrant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3rd quadrant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1st quadrant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4.1.41a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11/19/2014 6:37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Determine the quadrant in which </w:t>
            </w:r>
            <w:r>
              <w:rPr>
                <w:rStyle w:val="DefaultParagraphFont"/>
                <w:rFonts w:ascii="Times New Roman" w:eastAsia="Times New Roman" w:hAnsi="Times New Roman" w:cs="Times New Roman"/>
                <w:b w:val="0"/>
                <w:bCs w:val="0"/>
                <w:i w:val="0"/>
                <w:iCs w:val="0"/>
                <w:smallCaps w:val="0"/>
                <w:color w:val="000000"/>
                <w:sz w:val="24"/>
                <w:szCs w:val="24"/>
                <w:bdr w:val="nil"/>
                <w:rtl w:val="0"/>
              </w:rPr>
              <w:t>an angle with measure</w:t>
            </w:r>
            <w:r>
              <w:rPr>
                <w:rStyle w:val="DefaultParagraphFont"/>
                <w:rFonts w:ascii="Times New Roman" w:eastAsia="Times New Roman" w:hAnsi="Times New Roman" w:cs="Times New Roman"/>
                <w:b w:val="0"/>
                <w:bCs w:val="0"/>
                <w:i w:val="0"/>
                <w:iCs w:val="0"/>
                <w:smallCaps w:val="0"/>
                <w:color w:val="000000"/>
                <w:sz w:val="24"/>
                <w:szCs w:val="24"/>
                <w:bdr w:val="nil"/>
                <w:rtl w:val="0"/>
              </w:rPr>
              <w:t> –176°2</w:t>
            </w:r>
            <w:r>
              <w:rPr>
                <w:rStyle w:val="DefaultParagraphFont"/>
                <w:rFonts w:ascii="Times New Roman" w:eastAsia="Times New Roman" w:hAnsi="Times New Roman" w:cs="Times New Roman"/>
                <w:b w:val="0"/>
                <w:bCs w:val="0"/>
                <w:i/>
                <w:iCs/>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lies.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3rd quadrant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2nd quadrant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1st quadrant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4th quadrant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4.1.43a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11/19/2014 6:46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Determine two coterminal angles (one positive and one negative) for </w:t>
            </w: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–489°.</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141°, –219°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321°, –399°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231°, –309°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141°, –309°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231°, –129°</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4.1.51b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11/17/2014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Rewrite 95° in radian measure as a multiple of </w:t>
            </w:r>
            <w:r>
              <w:rPr>
                <w:rStyle w:val="DefaultParagraphFont"/>
                <w:rFonts w:ascii="Times New Roman" w:eastAsia="Times New Roman" w:hAnsi="Times New Roman" w:cs="Times New Roman"/>
                <w:b w:val="0"/>
                <w:bCs w:val="0"/>
                <w:i/>
                <w:iCs/>
                <w:smallCaps w:val="0"/>
                <w:color w:val="000000"/>
                <w:sz w:val="22"/>
                <w:szCs w:val="22"/>
                <w:bdr w:val="nil"/>
                <w:rtl w:val="0"/>
              </w:rPr>
              <w:t>π</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086" type="#_x0000_t75" style="height:31.5pt;width:28.5pt">
                        <v:imagedata r:id="rId6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087" type="#_x0000_t75" style="height:31.5pt;width:28.5pt">
                        <v:imagedata r:id="rId6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088" type="#_x0000_t75" style="height:31.5pt;width:28.5pt">
                        <v:imagedata r:id="rId6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089" type="#_x0000_t75" style="height:31.5pt;width:28.5pt">
                        <v:imagedata r:id="rId6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090" type="#_x0000_t75" style="height:31.5pt;width:28.5pt">
                        <v:imagedata r:id="rId64"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4.1.58a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11/17/2014 7:03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11/18/2014 5:48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Rewrite </w:t>
            </w:r>
            <w:r>
              <w:rPr>
                <w:rStyle w:val="DefaultParagraphFont"/>
                <w:rFonts w:ascii="Times New Roman" w:eastAsia="Times New Roman" w:hAnsi="Times New Roman" w:cs="Times New Roman"/>
                <w:b w:val="0"/>
                <w:bCs w:val="0"/>
                <w:i w:val="0"/>
                <w:iCs w:val="0"/>
                <w:smallCaps w:val="0"/>
                <w:color w:val="000000"/>
                <w:position w:val="-20"/>
                <w:sz w:val="24"/>
                <w:szCs w:val="24"/>
                <w:bdr w:val="nil"/>
                <w:rtl w:val="0"/>
              </w:rPr>
              <w:pict>
                <v:shape id="_x0000_i1091" type="#_x0000_t75" style="height:31.5pt;width:22.5pt">
                  <v:imagedata r:id="rId6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in degree measure.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4.1.62a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11/18/2014 6:10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Rewrite </w:t>
            </w:r>
            <w:r>
              <w:rPr>
                <w:rStyle w:val="DefaultParagraphFont"/>
                <w:rFonts w:ascii="Times New Roman" w:eastAsia="Times New Roman" w:hAnsi="Times New Roman" w:cs="Times New Roman"/>
                <w:b w:val="0"/>
                <w:bCs w:val="0"/>
                <w:i w:val="0"/>
                <w:iCs w:val="0"/>
                <w:smallCaps w:val="0"/>
                <w:color w:val="000000"/>
                <w:position w:val="-20"/>
                <w:sz w:val="24"/>
                <w:szCs w:val="24"/>
                <w:bdr w:val="nil"/>
                <w:rtl w:val="0"/>
              </w:rPr>
              <w:pict>
                <v:shape id="_x0000_i1092" type="#_x0000_t75" style="height:31.5pt;width:22.5pt">
                  <v:imagedata r:id="rId6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in degree measure. Round to three decimal places.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16.531°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13.776°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3.673°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5.510°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4.1.64b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11/18/2014 6:49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Rewrite –219.80° in radian measure. Round to three decimal places.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–0.767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–0.691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–0.460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–0.575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–3.836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11/18/2014 7:02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Find the angle, in radians, in the figure below if </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13 and </w:t>
            </w:r>
            <w:r>
              <w:rPr>
                <w:rStyle w:val="DefaultParagraphFont"/>
                <w:rFonts w:ascii="Times New Roman" w:eastAsia="Times New Roman" w:hAnsi="Times New Roman" w:cs="Times New Roman"/>
                <w:b w:val="0"/>
                <w:bCs w:val="0"/>
                <w:i/>
                <w:iCs/>
                <w:smallCaps w:val="0"/>
                <w:color w:val="000000"/>
                <w:sz w:val="24"/>
                <w:szCs w:val="24"/>
                <w:bdr w:val="nil"/>
                <w:rtl w:val="0"/>
              </w:rPr>
              <w:t>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5.</w:t>
            </w:r>
          </w:p>
          <w:p>
            <w:pPr>
              <w:pStyle w:val="p"/>
              <w:bidi w:val="0"/>
              <w:spacing w:before="0" w:beforeAutospacing="0" w:after="0" w:afterAutospacing="0"/>
              <w:jc w:val="left"/>
            </w:pPr>
            <w:r>
              <w:rPr>
                <w:position w:val="-132"/>
              </w:rPr>
              <w:pict>
                <v:shape id="_x0000_i1093" type="#_x0000_t75" style="height:2in;width:2in">
                  <v:imagedata r:id="rId67"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94" type="#_x0000_t75" style="height:31.5pt;width:28.5pt">
                        <v:imagedata r:id="rId6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95" type="#_x0000_t75" style="height:31.5pt;width:18.75pt">
                        <v:imagedata r:id="rId6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96" type="#_x0000_t75" style="height:31.5pt;width:18.75pt">
                        <v:imagedata r:id="rId7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97" type="#_x0000_t75" style="height:31.5pt;width:23.25pt">
                        <v:imagedata r:id="rId7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98" type="#_x0000_t75" style="height:31.5pt;width:28.5pt">
                        <v:imagedata r:id="rId72"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4.1.98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11/19/2014 7:46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Convert 134°24´40´´ to degree-decimal form. Round answer to three decimal places.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134.406°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134.411°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134.844°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134.203°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134.206°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4.1.83a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11/18/2014 8:47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Convert 185.447° to </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form.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185°13</w:t>
                  </w:r>
                  <w:r>
                    <w:rPr>
                      <w:rStyle w:val="DefaultParagraphFont"/>
                      <w:rFonts w:ascii="Times New Roman" w:eastAsia="Times New Roman" w:hAnsi="Times New Roman" w:cs="Times New Roman"/>
                      <w:b w:val="0"/>
                      <w:bCs w:val="0"/>
                      <w:i w:val="0"/>
                      <w:iCs w:val="0"/>
                      <w:smallCaps w:val="0"/>
                      <w:color w:val="000000"/>
                      <w:sz w:val="24"/>
                      <w:szCs w:val="24"/>
                      <w:bdr w:val="nil"/>
                      <w:rtl w:val="0"/>
                    </w:rPr>
                    <w:t>´25</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185°22</w:t>
                  </w:r>
                  <w:r>
                    <w:rPr>
                      <w:rStyle w:val="DefaultParagraphFont"/>
                      <w:rFonts w:ascii="Times New Roman" w:eastAsia="Times New Roman" w:hAnsi="Times New Roman" w:cs="Times New Roman"/>
                      <w:b w:val="0"/>
                      <w:bCs w:val="0"/>
                      <w:i w:val="0"/>
                      <w:iCs w:val="0"/>
                      <w:smallCaps w:val="0"/>
                      <w:color w:val="000000"/>
                      <w:sz w:val="24"/>
                      <w:szCs w:val="24"/>
                      <w:bdr w:val="nil"/>
                      <w:rtl w:val="0"/>
                    </w:rPr>
                    <w:t>´41</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185°20</w:t>
                  </w:r>
                  <w:r>
                    <w:rPr>
                      <w:rStyle w:val="DefaultParagraphFont"/>
                      <w:rFonts w:ascii="Times New Roman" w:eastAsia="Times New Roman" w:hAnsi="Times New Roman" w:cs="Times New Roman"/>
                      <w:b w:val="0"/>
                      <w:bCs w:val="0"/>
                      <w:i w:val="0"/>
                      <w:iCs w:val="0"/>
                      <w:smallCaps w:val="0"/>
                      <w:color w:val="000000"/>
                      <w:sz w:val="24"/>
                      <w:szCs w:val="24"/>
                      <w:bdr w:val="nil"/>
                      <w:rtl w:val="0"/>
                    </w:rPr>
                    <w:t>´37</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185°6</w:t>
                  </w:r>
                  <w:r>
                    <w:rPr>
                      <w:rStyle w:val="DefaultParagraphFont"/>
                      <w:rFonts w:ascii="Times New Roman" w:eastAsia="Times New Roman" w:hAnsi="Times New Roman" w:cs="Times New Roman"/>
                      <w:b w:val="0"/>
                      <w:bCs w:val="0"/>
                      <w:i w:val="0"/>
                      <w:iCs w:val="0"/>
                      <w:smallCaps w:val="0"/>
                      <w:color w:val="000000"/>
                      <w:sz w:val="24"/>
                      <w:szCs w:val="24"/>
                      <w:bdr w:val="nil"/>
                      <w:rtl w:val="0"/>
                    </w:rPr>
                    <w:t>´12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185°26</w:t>
                  </w:r>
                  <w:r>
                    <w:rPr>
                      <w:rStyle w:val="DefaultParagraphFont"/>
                      <w:rFonts w:ascii="Times New Roman" w:eastAsia="Times New Roman" w:hAnsi="Times New Roman" w:cs="Times New Roman"/>
                      <w:b w:val="0"/>
                      <w:bCs w:val="0"/>
                      <w:i w:val="0"/>
                      <w:iCs w:val="0"/>
                      <w:smallCaps w:val="0"/>
                      <w:color w:val="000000"/>
                      <w:sz w:val="24"/>
                      <w:szCs w:val="24"/>
                      <w:bdr w:val="nil"/>
                      <w:rtl w:val="0"/>
                    </w:rPr>
                    <w:t>´49</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4.1.83b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11/18/2014 9:12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Find the length of the arc, </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on a circle of radius 6 meters intercepted by a central angle of 90°. Round to two decimal places.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9.42 meters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12.57</w:t>
                  </w:r>
                  <w:r>
                    <w:rPr>
                      <w:rStyle w:val="DefaultParagraphFont"/>
                      <w:rFonts w:ascii="Times New Roman" w:eastAsia="Times New Roman" w:hAnsi="Times New Roman" w:cs="Times New Roman"/>
                      <w:b w:val="0"/>
                      <w:bCs w:val="0"/>
                      <w:i w:val="0"/>
                      <w:iCs w:val="0"/>
                      <w:smallCaps w:val="0"/>
                      <w:color w:val="000000"/>
                      <w:sz w:val="24"/>
                      <w:szCs w:val="24"/>
                      <w:bdr w:val="nil"/>
                      <w:rtl w:val="0"/>
                    </w:rPr>
                    <w:t> meters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18.85 </w:t>
                  </w:r>
                  <w:r>
                    <w:rPr>
                      <w:rStyle w:val="DefaultParagraphFont"/>
                      <w:rFonts w:ascii="Times New Roman" w:eastAsia="Times New Roman" w:hAnsi="Times New Roman" w:cs="Times New Roman"/>
                      <w:b w:val="0"/>
                      <w:bCs w:val="0"/>
                      <w:i w:val="0"/>
                      <w:iCs w:val="0"/>
                      <w:smallCaps w:val="0"/>
                      <w:color w:val="000000"/>
                      <w:sz w:val="24"/>
                      <w:szCs w:val="24"/>
                      <w:bdr w:val="nil"/>
                      <w:rtl w:val="0"/>
                    </w:rPr>
                    <w:t>meters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6.28 </w:t>
                  </w:r>
                  <w:r>
                    <w:rPr>
                      <w:rStyle w:val="DefaultParagraphFont"/>
                      <w:rFonts w:ascii="Times New Roman" w:eastAsia="Times New Roman" w:hAnsi="Times New Roman" w:cs="Times New Roman"/>
                      <w:b w:val="0"/>
                      <w:bCs w:val="0"/>
                      <w:i w:val="0"/>
                      <w:iCs w:val="0"/>
                      <w:smallCaps w:val="0"/>
                      <w:color w:val="000000"/>
                      <w:sz w:val="24"/>
                      <w:szCs w:val="24"/>
                      <w:bdr w:val="nil"/>
                      <w:rtl w:val="0"/>
                    </w:rPr>
                    <w:t>meters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7.54 </w:t>
                  </w:r>
                  <w:r>
                    <w:rPr>
                      <w:rStyle w:val="DefaultParagraphFont"/>
                      <w:rFonts w:ascii="Times New Roman" w:eastAsia="Times New Roman" w:hAnsi="Times New Roman" w:cs="Times New Roman"/>
                      <w:b w:val="0"/>
                      <w:bCs w:val="0"/>
                      <w:i w:val="0"/>
                      <w:iCs w:val="0"/>
                      <w:smallCaps w:val="0"/>
                      <w:color w:val="000000"/>
                      <w:sz w:val="24"/>
                      <w:szCs w:val="24"/>
                      <w:bdr w:val="nil"/>
                      <w:rtl w:val="0"/>
                    </w:rPr>
                    <w:t>meters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4.1.91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11/18/2014 9:21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Find the radian measure of the central angle of the circle of radius 6 centimeters that intercepts an arc of length 32 centimeters.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99" type="#_x0000_t75" style="height:31.5pt;width:40.5pt">
                        <v:imagedata r:id="rId7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100" type="#_x0000_t75" style="height:31.5pt;width:38.25pt">
                        <v:imagedata r:id="rId7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101" type="#_x0000_t75" style="height:31.5pt;width:43.5pt">
                        <v:imagedata r:id="rId7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102" type="#_x0000_t75" style="height:31.5pt;width:43.5pt">
                        <v:imagedata r:id="rId7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103" type="#_x0000_t75" style="height:31.5pt;width:38.25pt">
                        <v:imagedata r:id="rId77"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4.1.95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11/18/2014 9:49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Find the area of the sector of the circle with radius 2 centimeters and central angle </w:t>
            </w:r>
            <w:r>
              <w:rPr>
                <w:rStyle w:val="DefaultParagraphFont"/>
                <w:rFonts w:ascii="Times New Roman" w:eastAsia="Times New Roman" w:hAnsi="Times New Roman" w:cs="Times New Roman"/>
                <w:b w:val="0"/>
                <w:bCs w:val="0"/>
                <w:i w:val="0"/>
                <w:iCs w:val="0"/>
                <w:smallCaps w:val="0"/>
                <w:color w:val="000000"/>
                <w:position w:val="-20"/>
                <w:sz w:val="24"/>
                <w:szCs w:val="24"/>
                <w:bdr w:val="nil"/>
                <w:rtl w:val="0"/>
              </w:rPr>
              <w:pict>
                <v:shape id="_x0000_i1104" type="#_x0000_t75" style="height:31.5pt;width:28.5pt">
                  <v:imagedata r:id="rId7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105" type="#_x0000_t75" style="height:31.5pt;width:75pt">
                        <v:imagedata r:id="rId7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106" type="#_x0000_t75" style="height:31.5pt;width:85.5pt">
                        <v:imagedata r:id="rId8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107" type="#_x0000_t75" style="height:31.5pt;width:80.25pt">
                        <v:imagedata r:id="rId8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108" type="#_x0000_t75" style="height:31.5pt;width:75pt">
                        <v:imagedata r:id="rId8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109" type="#_x0000_t75" style="height:31.5pt;width:80.25pt">
                        <v:imagedata r:id="rId83"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11/19/2014 8:12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A car is traveling along Route 66 at a rate of 55 miles per hour, and the diameter of its wheels are 2.7 feet. Find the number of revolutions per minute the wheels are turning. Round answer to one decimal place.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285.3 rpm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845.3 rpm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570.6 rpm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108.1 rpm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190.2 rpm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4.1.115a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11/18/2014 10:34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Determine the quadrant in which an angle, </w:t>
            </w:r>
            <w:r>
              <w:rPr>
                <w:rStyle w:val="DefaultParagraphFont"/>
                <w:rFonts w:ascii="times" w:eastAsia="times" w:hAnsi="times" w:cs="times"/>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lies if </w:t>
            </w:r>
            <w:r>
              <w:rPr>
                <w:rStyle w:val="DefaultParagraphFont"/>
                <w:rFonts w:ascii="Times New Roman" w:eastAsia="Times New Roman" w:hAnsi="Times New Roman" w:cs="Times New Roman"/>
                <w:b w:val="0"/>
                <w:bCs w:val="0"/>
                <w:i w:val="0"/>
                <w:iCs w:val="0"/>
                <w:smallCaps w:val="0"/>
                <w:color w:val="000000"/>
                <w:position w:val="-20"/>
                <w:sz w:val="24"/>
                <w:szCs w:val="24"/>
                <w:bdr w:val="nil"/>
                <w:rtl w:val="0"/>
              </w:rPr>
              <w:pict>
                <v:shape id="_x0000_i1110" type="#_x0000_t75" style="height:31.5pt;width:53.25pt">
                  <v:imagedata r:id="rId8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1st quadrant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2nd quadrant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3rd quadrant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4th quadrant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11/18/2014 10:44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Determine the quadrant in which an angle, </w:t>
            </w:r>
            <w:r>
              <w:rPr>
                <w:rStyle w:val="DefaultParagraphFont"/>
                <w:rFonts w:ascii="times" w:eastAsia="times" w:hAnsi="times" w:cs="times"/>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lies if </w:t>
            </w:r>
            <w:r>
              <w:rPr>
                <w:rStyle w:val="DefaultParagraphFont"/>
                <w:rFonts w:ascii="Times New Roman" w:eastAsia="Times New Roman" w:hAnsi="Times New Roman" w:cs="Times New Roman"/>
                <w:b w:val="0"/>
                <w:bCs w:val="0"/>
                <w:i/>
                <w:iCs/>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5.10 radians.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1st quadrant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2nd quadrant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3rd quadrant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4th quadrant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6/10/2014 4:22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11/18/2014 10:46 AM</w:t>
                  </w:r>
                </w:p>
              </w:tc>
            </w:tr>
          </w:tbl>
          <w:p/>
        </w:tc>
      </w:tr>
    </w:tbl>
    <w:p>
      <w:pPr>
        <w:bidi w:val="0"/>
        <w:spacing w:after="75"/>
        <w:jc w:val="left"/>
      </w:pPr>
    </w:p>
    <w:p>
      <w:pPr>
        <w:bidi w:val="0"/>
        <w:spacing w:after="75"/>
        <w:jc w:val="left"/>
      </w:pPr>
    </w:p>
    <w:sectPr>
      <w:headerReference w:type="default" r:id="rId85"/>
      <w:footerReference w:type="default" r:id="rId86"/>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bCs/>
        <w:strike w:val="0"/>
        <w:color w:val="000000"/>
        <w:sz w:val="22"/>
        <w:szCs w:val="22"/>
        <w:u w:val="single"/>
        <w:bdr w:val="nil"/>
        <w:rtl w:val="0"/>
      </w:rPr>
      <w:t>Section 1.1 - Radian and Degree Measure</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image" Target="media/image24.png" /><Relationship Id="rId28" Type="http://schemas.openxmlformats.org/officeDocument/2006/relationships/image" Target="media/image25.png" /><Relationship Id="rId29" Type="http://schemas.openxmlformats.org/officeDocument/2006/relationships/image" Target="media/image26.png" /><Relationship Id="rId3" Type="http://schemas.openxmlformats.org/officeDocument/2006/relationships/fontTable" Target="fontTable.xml" /><Relationship Id="rId30" Type="http://schemas.openxmlformats.org/officeDocument/2006/relationships/image" Target="media/image27.png" /><Relationship Id="rId31" Type="http://schemas.openxmlformats.org/officeDocument/2006/relationships/image" Target="media/image28.png" /><Relationship Id="rId32" Type="http://schemas.openxmlformats.org/officeDocument/2006/relationships/image" Target="media/image29.png" /><Relationship Id="rId33" Type="http://schemas.openxmlformats.org/officeDocument/2006/relationships/image" Target="media/image30.png" /><Relationship Id="rId34" Type="http://schemas.openxmlformats.org/officeDocument/2006/relationships/image" Target="media/image31.png" /><Relationship Id="rId35" Type="http://schemas.openxmlformats.org/officeDocument/2006/relationships/image" Target="media/image32.png" /><Relationship Id="rId36" Type="http://schemas.openxmlformats.org/officeDocument/2006/relationships/image" Target="media/image33.png" /><Relationship Id="rId37" Type="http://schemas.openxmlformats.org/officeDocument/2006/relationships/image" Target="media/image34.png" /><Relationship Id="rId38" Type="http://schemas.openxmlformats.org/officeDocument/2006/relationships/image" Target="media/image35.png" /><Relationship Id="rId39" Type="http://schemas.openxmlformats.org/officeDocument/2006/relationships/image" Target="media/image36.png" /><Relationship Id="rId4" Type="http://schemas.openxmlformats.org/officeDocument/2006/relationships/image" Target="media/image1.png" /><Relationship Id="rId40" Type="http://schemas.openxmlformats.org/officeDocument/2006/relationships/image" Target="media/image37.png" /><Relationship Id="rId41" Type="http://schemas.openxmlformats.org/officeDocument/2006/relationships/image" Target="media/image38.png" /><Relationship Id="rId42" Type="http://schemas.openxmlformats.org/officeDocument/2006/relationships/image" Target="media/image39.png" /><Relationship Id="rId43" Type="http://schemas.openxmlformats.org/officeDocument/2006/relationships/image" Target="media/image40.png" /><Relationship Id="rId44" Type="http://schemas.openxmlformats.org/officeDocument/2006/relationships/image" Target="media/image41.png" /><Relationship Id="rId45" Type="http://schemas.openxmlformats.org/officeDocument/2006/relationships/image" Target="media/image42.png" /><Relationship Id="rId46" Type="http://schemas.openxmlformats.org/officeDocument/2006/relationships/image" Target="media/image43.png" /><Relationship Id="rId47" Type="http://schemas.openxmlformats.org/officeDocument/2006/relationships/image" Target="media/image44.png" /><Relationship Id="rId48" Type="http://schemas.openxmlformats.org/officeDocument/2006/relationships/image" Target="media/image45.png" /><Relationship Id="rId49" Type="http://schemas.openxmlformats.org/officeDocument/2006/relationships/image" Target="media/image46.png" /><Relationship Id="rId5" Type="http://schemas.openxmlformats.org/officeDocument/2006/relationships/image" Target="media/image2.png" /><Relationship Id="rId50" Type="http://schemas.openxmlformats.org/officeDocument/2006/relationships/image" Target="media/image47.png" /><Relationship Id="rId51" Type="http://schemas.openxmlformats.org/officeDocument/2006/relationships/image" Target="media/image48.png" /><Relationship Id="rId52" Type="http://schemas.openxmlformats.org/officeDocument/2006/relationships/image" Target="media/image49.png" /><Relationship Id="rId53" Type="http://schemas.openxmlformats.org/officeDocument/2006/relationships/image" Target="media/image50.png" /><Relationship Id="rId54" Type="http://schemas.openxmlformats.org/officeDocument/2006/relationships/image" Target="media/image51.png" /><Relationship Id="rId55" Type="http://schemas.openxmlformats.org/officeDocument/2006/relationships/image" Target="media/image52.png" /><Relationship Id="rId56" Type="http://schemas.openxmlformats.org/officeDocument/2006/relationships/image" Target="media/image53.png" /><Relationship Id="rId57" Type="http://schemas.openxmlformats.org/officeDocument/2006/relationships/image" Target="media/image54.png" /><Relationship Id="rId58" Type="http://schemas.openxmlformats.org/officeDocument/2006/relationships/image" Target="media/image55.png" /><Relationship Id="rId59" Type="http://schemas.openxmlformats.org/officeDocument/2006/relationships/image" Target="media/image56.png" /><Relationship Id="rId6" Type="http://schemas.openxmlformats.org/officeDocument/2006/relationships/image" Target="media/image3.png" /><Relationship Id="rId60" Type="http://schemas.openxmlformats.org/officeDocument/2006/relationships/image" Target="media/image57.png" /><Relationship Id="rId61" Type="http://schemas.openxmlformats.org/officeDocument/2006/relationships/image" Target="media/image58.png" /><Relationship Id="rId62" Type="http://schemas.openxmlformats.org/officeDocument/2006/relationships/image" Target="media/image59.png" /><Relationship Id="rId63" Type="http://schemas.openxmlformats.org/officeDocument/2006/relationships/image" Target="media/image60.png" /><Relationship Id="rId64" Type="http://schemas.openxmlformats.org/officeDocument/2006/relationships/image" Target="media/image61.png" /><Relationship Id="rId65" Type="http://schemas.openxmlformats.org/officeDocument/2006/relationships/image" Target="media/image62.png" /><Relationship Id="rId66" Type="http://schemas.openxmlformats.org/officeDocument/2006/relationships/image" Target="media/image63.png" /><Relationship Id="rId67" Type="http://schemas.openxmlformats.org/officeDocument/2006/relationships/image" Target="media/image64.png" /><Relationship Id="rId68" Type="http://schemas.openxmlformats.org/officeDocument/2006/relationships/image" Target="media/image65.png" /><Relationship Id="rId69" Type="http://schemas.openxmlformats.org/officeDocument/2006/relationships/image" Target="media/image66.png" /><Relationship Id="rId7" Type="http://schemas.openxmlformats.org/officeDocument/2006/relationships/image" Target="media/image4.png" /><Relationship Id="rId70" Type="http://schemas.openxmlformats.org/officeDocument/2006/relationships/image" Target="media/image67.png" /><Relationship Id="rId71" Type="http://schemas.openxmlformats.org/officeDocument/2006/relationships/image" Target="media/image68.png" /><Relationship Id="rId72" Type="http://schemas.openxmlformats.org/officeDocument/2006/relationships/image" Target="media/image69.png" /><Relationship Id="rId73" Type="http://schemas.openxmlformats.org/officeDocument/2006/relationships/image" Target="media/image70.png" /><Relationship Id="rId74" Type="http://schemas.openxmlformats.org/officeDocument/2006/relationships/image" Target="media/image71.png" /><Relationship Id="rId75" Type="http://schemas.openxmlformats.org/officeDocument/2006/relationships/image" Target="media/image72.png" /><Relationship Id="rId76" Type="http://schemas.openxmlformats.org/officeDocument/2006/relationships/image" Target="media/image73.png" /><Relationship Id="rId77" Type="http://schemas.openxmlformats.org/officeDocument/2006/relationships/image" Target="media/image74.png" /><Relationship Id="rId78" Type="http://schemas.openxmlformats.org/officeDocument/2006/relationships/image" Target="media/image75.png" /><Relationship Id="rId79" Type="http://schemas.openxmlformats.org/officeDocument/2006/relationships/image" Target="media/image76.png" /><Relationship Id="rId8" Type="http://schemas.openxmlformats.org/officeDocument/2006/relationships/image" Target="media/image5.png" /><Relationship Id="rId80" Type="http://schemas.openxmlformats.org/officeDocument/2006/relationships/image" Target="media/image77.png" /><Relationship Id="rId81" Type="http://schemas.openxmlformats.org/officeDocument/2006/relationships/image" Target="media/image78.png" /><Relationship Id="rId82" Type="http://schemas.openxmlformats.org/officeDocument/2006/relationships/image" Target="media/image79.png" /><Relationship Id="rId83" Type="http://schemas.openxmlformats.org/officeDocument/2006/relationships/image" Target="media/image80.png" /><Relationship Id="rId84" Type="http://schemas.openxmlformats.org/officeDocument/2006/relationships/image" Target="media/image81.png" /><Relationship Id="rId85" Type="http://schemas.openxmlformats.org/officeDocument/2006/relationships/header" Target="header1.xml" /><Relationship Id="rId86" Type="http://schemas.openxmlformats.org/officeDocument/2006/relationships/footer" Target="footer1.xml" /><Relationship Id="rId87" Type="http://schemas.openxmlformats.org/officeDocument/2006/relationships/styles" Target="styles.xml" /><Relationship Id="rId9" Type="http://schemas.openxmlformats.org/officeDocument/2006/relationships/image" Target="media/image6.pn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1.1 - Radian and Degree Measure</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SMQB Superuser</vt:lpwstr>
  </property>
</Properties>
</file>