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Whom does the public regard as the quintessential psychologist?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Albert Bandura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 F. Skinner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Phil McGraw ("Dr. Phil")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Wilhelm Wundt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To which year do historians attribute the origins of psychology?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1843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Historians credit which country as the birthplace of psychology?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Germany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Russia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America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England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you have an "orientation" in psychology, it means that you: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9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are geared toward finding the truth.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embrace a particular psychological framework along with its values.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tend to be against using medication to treat psychological disorders.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are skeptical.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was the process by which structuralists gathered data about sensory operations?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journal writing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covariation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internal validity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introspection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Psychology is the _____ study of mind and behavior.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scientific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personal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in-depth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atypical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According to Stanovich, 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something that sciences concentrate 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application of key ideas to solve problems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reliance on systematic empiricism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focus on generating profits from results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commitment to making findings public to expand understanding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represents an operational definition?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Smiling happens when people are happy.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are two kinds of smiles: real and fake.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humans can smile.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Smiling will be recorded when the corners of the mouth turn up.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 described psychology as "a nasty little science"?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Sigmund Freud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 F. Skinner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Ivan Pavlov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William James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"two cultures" did Greg Kimble describe when describing psychology?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empiricists and realists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Freudians and behaviorists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researchers and practitioners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problem solvers and problem generators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 founded the American Psychological Association in 1982?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William James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Edward Thorndike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G. Stanley Hall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Lightner Witmer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does the American Psychological Association handle special interests?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8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coordinates membership through a divisional structure.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ignores special interests in favor of the common good.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rotates leadership across identified subspecialties.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holds presidential elections every other year.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one of the common myths that some people falsely hold about the discipline?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Psychology is nothing more than common sense.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Whatever it is, psychology is not a science.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Psychologists make a lot of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Psychologists know how to read minds.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An outcome that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counterintuitive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predictable through common sense.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verified through hindsight bias.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generally disregarded in psychological research.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valuable than an intuitive finding.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Replication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serves what purpose in the scientific method?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verifying the accuracy of statistical analysis of the original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challenging the results of an original study on theoretical grounds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reproducing the original research to affirm its claims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conducting follow-up studies using slight changes in procedure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pseudoscience?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4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nonscientific behavioral explanation with no empirical support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science whose origins extend prior to the Renaissance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scientific framework with popular public support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scientific explanation that has not sufficiently matured to be recognized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psychology framework is friendly to personal experience?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psychoanalysis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behaviorism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humanism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cognitivism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About how many undergraduate degrees in psychology are awarded each year?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65,000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23,000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180,000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primary purpose of a capstone class within the psychology major?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6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introduce the discipline and lay a proper foundation for learning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provide a vehicle for helping students integrate their work across courses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practice writing using APA format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give students hands-on experience in the 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two primary purposes for adding a minor to your psychology major are gaining more knowledge to help you qualify for a specific career direction and: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filling up requirements to graduate on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expanding your social circle.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reinforcing principles you learn in your major.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exercising intrinsic interests.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what point of your education can you call yourself a psychologist?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7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you have completed a master's degree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you have completed a doctorate and are licensed to practice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you have completed an introductory psychology course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you have completed an associate's degree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was the average starting salary for social science majors in the class of 2017?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~$38,000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~$65,000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~$25,000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~$46,000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What's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way to earn an above-average salary when you have a 4-year psychology degree?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0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double-majoring in psychology and philosophy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applying psychological thinking in business settings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going into human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working multiple part-time jobs rather than a single full-time position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type of psychologist tends to earn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highest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average salary after 20 years of experience?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counseling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school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clinical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industrial-organizational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Based on the APA Center for Workforce Studies, as of 2015, what was the median annual income of psychologists?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$85,000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$57,000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$110,000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$96,000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02: Multiple Choice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02: Multiple Choice</dc:title>
  <dc:creator>Yousif Omer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GM3DAMZUGA4DIMRS</vt:lpwstr>
  </property>
</Properties>
</file>