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mentors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avoid discussing details about your personal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encourage him or her to make decisions for you.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dissolve the relationship at the end of the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share your academic history.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should you make connections with your peers?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during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outside of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during and outside of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during nor outside of 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To connect with peers, you should start by introducing yourself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politely declining any offers of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sharing aspects of yourself.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explaining that you want to be a mentor.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asking about possible employment opportunities.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benefit of connecting with experienced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invested in your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likely to offer you financial assistance.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can help you identify good places to eat in town.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can help you through the financial aid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Staff members at the _____ are trained to help you choose classes.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Aid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Academic Advising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Services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Disability Services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Anja is pursuing an associate's degree in accounting, but she isn't sure whether she is required to take statistics. Who should Anja speak with to find out whether she needs to take statistics to earn her degree?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departmental advisor in the accounting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math tutor at the Academic Support and Tutoring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staff member at the Student Employment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staff member at the Student Services Center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are experiencing trouble studying and remembering information, you should speak to someone at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Services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Counseling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Academic Support and Tutoring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Diversity center.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should you go if you want someone to review your research paper and offer constructive feedback?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Diversity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Services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Library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Writing center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Douglas is taking calculus this term, and he feels that he has a relatively good understanding of the material, but he keeps losing points on quizzes because he doesn't finish them on time. His midterm exam is coming up soon, and he's concerned that if he doesn't finish it on time, his grade in the class will suffer. Where should Douglas go to get help with finishing his calculus tests on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Counseling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Math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Academic Advising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Aid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counseling center offers assistance to students who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experiencing test anxiety.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questions about prerequisites for a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looking for a part-time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want to join a club.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should you go if you want to find out whether you qualify for any scholarships or grants?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Student Services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library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Aid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Disability Services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Caroline wants to pursue a career in sales because she has an outgoing personality and people are often drawn to her. However, she's not sure which academic path would be the best choice for her. She thinks a business degree might be the way to go, but she also wonders if a degree in communications would be a better choice. Who should Caroline talk to if she wants help deciding which major would best prepare her for a job as a sales executive?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academic advisor in the history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counselor at the Career Services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tutor at the writing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counselor at the counseling center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should you go if you want to find out about job openings on campus?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Academic Support and Tutoring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library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Diversity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Student Employment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Derek hasn't made any new friends since he started college, and he wants to be more proactive about meeting new people. He decided a good way to meet people with similar interests would be to take part in some campus activities. Where should Derek go to find out about upcoming activities on campus?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Student Services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Aid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Academic Support and Tutoring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Disability Services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should you go if you need help researching a topic for an assignment?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Career Services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Diversity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library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First-Year Programs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provides a space for students of different ethnic, religious, or cultural backgrounds to come together in a variety of ways.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Employment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Diversity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Aid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Counseling center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One way to show instructors that you are interested in the course they teach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befriend other students in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listen in class instead of taking notes.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ask thoughtful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introduce yourself in an e-mail.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find yourself struggling with course material at any point during the term,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find out if there's another instructor that teaches the same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keep it to yourself and spend more time reading the textbook.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drop the class and enroll in a course that is easier for you.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meet with your instructor after class or during office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Dina always got good grades in high school, although she was considered a quiet student who asked few questions and spoke up in class only when called on. Now she is in her first term at college and things aren't going well in her biology class. She failed her first quiz and barely passed the first test. For the first time in her life, she is seriously concerned that she might fail a course. What will Dina need to do to improve her grade in biology?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Spend more time studying alone rather than in a study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 up the courage to ask questions and seek help.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Remind herself that her family and friends expect her to do well in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Deny that she is having difficulty and focus on being more confident.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more people you meet early on in your college career, the more support you can build for yourself.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A mentor must be someone significantly older than you, such as an instructor or a coach.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You should stay in touch with your mentor and keep him or her updated on how you're doing throughout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Peers and other students can sometimes relate to what you are going through even more directly than a mentor can.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Student resource departments (advising, student services, etc.) have standardized names across institutions.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Outside of the classroom, you should communicate with your instructor only through e-mail.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Most instructors are available to meet with students only during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Relatively few first-year students experience anxiety.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Many students pretend that they don't need help with their course work, when in fact they are struggling.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Being able to ask questions and reach out for help leads to successful careers and fulfilling lives.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should you talk to your mentor?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indicate that you should talk to your mentor when you need advice or support, or when you just want to share an exciting life development.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three ways in which experienced students can help new students adjust to life in college and/or succeed academically.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may include any three of the following: offering ideas about what classes to take, explaining how to manage assignments in certain disciplines, directing them where to get help on campus, or recommending the best places to eat in town. Other valid responses are also acceptable.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five ways to make connections with people early on in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include: Introduce yourself to someone new every day during your first week on campus; invite classmates and peers you meet to lunch or dinner; write a list of what you love to do when you're not studying and find an activity to participate in with others; form a study group with classmates; and put your earbuds and phones away as you enter and leave class, walk around campus; and sit for meals. Other valid responses are also acceptable.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three benefits of visiting an instructor during office hours?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include three of the following: it is a great way to meet privately with him or her to introduce yourself, discuss interesting aspects of the class, share your progress on a paper, talk about your grade on the last quiz, or ask for studying and test-taking advice. Other valid responses are also acceptable.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three reasons a student might experience anxiety when starting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include three of the following: If you have a family, you may be nervous about how attending school will affect your partner or children; if you are a returning student, you may be nervous about resuming your education after a long time away from academic life; you need to pick classes, often without knowing what you will major in; and you are constantly faced with important decisions, such as whether an activity is worth your time or how often you should be studying or working. Other valid responses are also acceptable.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why it is important to develop a college network, and describe at least three types of individuals who should be part of yours.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qualities of a good mentor; then identify three people (in general or specific terms) who would be good mentors for you and explain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three offices and/or centers on campus that you have visited or plan to visit soon, and explain how the resources offered there can help improve your college experience. Include specific examples in your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resources, online and on campus, are there that could help you expand your network of support and opportunities for activities that you'd enjoy?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why it is important for students to seek assistance when they are struggling in college. Include three examples of specific types of difficulties students may experience, and explain the benefits of seeking help for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