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and state the historical significance of the following:</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Oliver O. Howard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Andrew Johnson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The Tailor President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Alexander Stephens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Sumner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Thaddeus Stevens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​Hiram Revels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Edwin M. Stanton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Walks the Impeachment Plank</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Wade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Not-Guilty Verdict for Johnson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Seward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Alaska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Describe and state the historical significance of the following:</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"Exodusters"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Freedmen's Bureau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10 percent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w:t>
            </w:r>
            <w:r>
              <w:rPr>
                <w:rStyle w:val="DefaultParagraphFont"/>
                <w:rFonts w:ascii="Times New Roman" w:eastAsia="Times New Roman" w:hAnsi="Times New Roman" w:cs="Times New Roman"/>
                <w:b w:val="0"/>
                <w:bCs w:val="0"/>
                <w:i w:val="0"/>
                <w:iCs w:val="0"/>
                <w:smallCaps w:val="0"/>
                <w:color w:val="000000"/>
                <w:sz w:val="22"/>
                <w:szCs w:val="22"/>
                <w:bdr w:val="nil"/>
                <w:rtl w:val="0"/>
              </w:rPr>
              <w:t>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Wade-Davis Bill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 Republicans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Black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sharecropping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Pacific Railroad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Fourteenth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Fifteenth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iCs/>
                <w:smallCaps w:val="0"/>
                <w:color w:val="000000"/>
                <w:sz w:val="22"/>
                <w:szCs w:val="22"/>
                <w:bdr w:val="nil"/>
                <w:rtl w:val="0"/>
              </w:rPr>
              <w:t>Ex parte Milligan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 regimes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​Union League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Redeemers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Woman's Loyal League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C0C0C"/>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Women Voters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scalawags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carpetbaggers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Ku Klux Klan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Force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Tenure of Office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Walks the Impeachment Plank</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"Seward's Folly"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Alaska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fate of the defeated Confederate leaders was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were sentenced to prison 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were executed for treason.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brief jail terms, all were pardoned in 1868.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immediately returned to citizenship and full civil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went into exile in slaveholding Brazil.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Problems of Peace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postwar South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and social structure was utterly devastated.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emancipation of slaves had surprisingly little economic consequence.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much-feared inflation never materialized.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 and transportation were damaged, but Southern agriculture continued to flourish.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poorer whites benefited from the end of plantation slavery.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Problems of Peace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At th</w:t>
            </w:r>
            <w:r>
              <w:rPr>
                <w:rStyle w:val="DefaultParagraphFont"/>
                <w:rFonts w:ascii="Times New Roman" w:eastAsia="Times New Roman" w:hAnsi="Times New Roman" w:cs="Times New Roman"/>
                <w:b w:val="0"/>
                <w:bCs w:val="0"/>
                <w:i w:val="0"/>
                <w:iCs w:val="0"/>
                <w:smallCaps w:val="0"/>
                <w:color w:val="000000"/>
                <w:sz w:val="22"/>
                <w:szCs w:val="22"/>
                <w:bdr w:val="nil"/>
                <w:rtl w:val="0"/>
              </w:rPr>
              <w:t>e end of the Civil War, many white Southerners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came to view secession and the Civil War as a tragic mistake.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ready to plan a future uprising against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declared themselves citizens of their states but not of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enthusiastically adopted the federal government in Washington, D.C. as "our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still believed that their view of secession was correct and their cause was just.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Problems of Peace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Freedom for Southern blacks at the end of the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occurred immediately with the Emancipation Proclamation.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caused large numbers to migrate immediately after the war to the big cities in the South to search for work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caused whole communities of Southern blacks from Louisiana, Texas, and Mississippi to migrate westward to territories and states such as Kansas for better job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achieved without the use of Union soldiers.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meant that the church would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become the focus of black community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Southern blacks, emancipation following the Civil War meant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search for lost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get married.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to form their own churches.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for an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maintenance in the status quo </w:t>
                  </w:r>
                  <w:r>
                    <w:rPr>
                      <w:rStyle w:val="DefaultParagraphFont"/>
                      <w:rFonts w:ascii="Times New Roman" w:eastAsia="Times New Roman" w:hAnsi="Times New Roman" w:cs="Times New Roman"/>
                      <w:b w:val="0"/>
                      <w:bCs w:val="0"/>
                      <w:i/>
                      <w:iCs/>
                      <w:smallCaps w:val="0"/>
                      <w:color w:val="000000"/>
                      <w:sz w:val="22"/>
                      <w:szCs w:val="22"/>
                      <w:bdr w:val="nil"/>
                      <w:rtl w:val="0"/>
                    </w:rPr>
                    <w:t>ante</w:t>
                  </w:r>
                  <w:r>
                    <w:rPr>
                      <w:rStyle w:val="DefaultParagraphFont"/>
                      <w:rFonts w:ascii="Times New Roman" w:eastAsia="Times New Roman" w:hAnsi="Times New Roman" w:cs="Times New Roman"/>
                      <w:b w:val="0"/>
                      <w:bCs w:val="0"/>
                      <w:i w:val="0"/>
                      <w:iCs w:val="0"/>
                      <w:smallCaps w:val="0"/>
                      <w:color w:val="000000"/>
                      <w:sz w:val="22"/>
                      <w:szCs w:val="22"/>
                      <w:bdr w:val="nil"/>
                      <w:rtl w:val="0"/>
                    </w:rPr>
                    <w:t> of the social behavior and personal relations between white Southerners and freed blacks.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reveal the various ways southern blacks responded to the prospect of emancipation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slaves remained loyal to plantation masters and resisted the liberating Union armies.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slaves insisted that whites address them as "Mr." or "Mrs."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slaves beat former masters with the same whips formerly used on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slaves claimed sections of plantation land as their 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slaves were suspicious about whether masters were really freeing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1865, following the conclusion of the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Southern </w:t>
                  </w:r>
                  <w:r>
                    <w:rPr>
                      <w:rStyle w:val="DefaultParagraphFont"/>
                      <w:rFonts w:ascii="Times New Roman" w:eastAsia="Times New Roman" w:hAnsi="Times New Roman" w:cs="Times New Roman"/>
                      <w:b w:val="0"/>
                      <w:bCs w:val="0"/>
                      <w:i w:val="0"/>
                      <w:iCs w:val="0"/>
                      <w:smallCaps w:val="0"/>
                      <w:color w:val="000000"/>
                      <w:sz w:val="22"/>
                      <w:szCs w:val="22"/>
                      <w:bdr w:val="nil"/>
                      <w:rtl w:val="0"/>
                    </w:rPr>
                    <w:t>whites quickly admitted they had been wrong in trying to secede and win Southern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Southern </w:t>
                  </w:r>
                  <w:r>
                    <w:rPr>
                      <w:rStyle w:val="DefaultParagraphFont"/>
                      <w:rFonts w:ascii="Times New Roman" w:eastAsia="Times New Roman" w:hAnsi="Times New Roman" w:cs="Times New Roman"/>
                      <w:b w:val="0"/>
                      <w:bCs w:val="0"/>
                      <w:i w:val="0"/>
                      <w:iCs w:val="0"/>
                      <w:smallCaps w:val="0"/>
                      <w:color w:val="000000"/>
                      <w:sz w:val="22"/>
                      <w:szCs w:val="22"/>
                      <w:bdr w:val="nil"/>
                      <w:rtl w:val="0"/>
                    </w:rPr>
                    <w:t>whites rapidly turned their slaves into fairly paid, free labor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Southern </w:t>
                  </w:r>
                  <w:r>
                    <w:rPr>
                      <w:rStyle w:val="DefaultParagraphFont"/>
                      <w:rFonts w:ascii="Times New Roman" w:eastAsia="Times New Roman" w:hAnsi="Times New Roman" w:cs="Times New Roman"/>
                      <w:b w:val="0"/>
                      <w:bCs w:val="0"/>
                      <w:i w:val="0"/>
                      <w:iCs w:val="0"/>
                      <w:smallCaps w:val="0"/>
                      <w:color w:val="000000"/>
                      <w:sz w:val="22"/>
                      <w:szCs w:val="22"/>
                      <w:bdr w:val="nil"/>
                      <w:rtl w:val="0"/>
                    </w:rPr>
                    <w:t>blacks uniformly turned in anger and revenge against their former masters.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Southern </w:t>
                  </w:r>
                  <w:r>
                    <w:rPr>
                      <w:rStyle w:val="DefaultParagraphFont"/>
                      <w:rFonts w:ascii="Times New Roman" w:eastAsia="Times New Roman" w:hAnsi="Times New Roman" w:cs="Times New Roman"/>
                      <w:b w:val="0"/>
                      <w:bCs w:val="0"/>
                      <w:i w:val="0"/>
                      <w:iCs w:val="0"/>
                      <w:smallCaps w:val="0"/>
                      <w:color w:val="000000"/>
                      <w:sz w:val="22"/>
                      <w:szCs w:val="22"/>
                      <w:bdr w:val="nil"/>
                      <w:rtl w:val="0"/>
                    </w:rPr>
                    <w:t>blacks often began traveling to test their freedom, search for family members, and seek economic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Southern </w:t>
                  </w:r>
                  <w:r>
                    <w:rPr>
                      <w:rStyle w:val="DefaultParagraphFont"/>
                      <w:rFonts w:ascii="Times New Roman" w:eastAsia="Times New Roman" w:hAnsi="Times New Roman" w:cs="Times New Roman"/>
                      <w:b w:val="0"/>
                      <w:bCs w:val="0"/>
                      <w:i w:val="0"/>
                      <w:iCs w:val="0"/>
                      <w:smallCaps w:val="0"/>
                      <w:color w:val="000000"/>
                      <w:sz w:val="22"/>
                      <w:szCs w:val="22"/>
                      <w:bdr w:val="nil"/>
                      <w:rtl w:val="0"/>
                    </w:rPr>
                    <w:t>blacks looked to the federal government for help.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1878 to 1880, some twenty-five thousand blacks from Louisiana, Texas, and Mississippi, known as "the Exodusters",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church leaders who linked emancipation to the Book of Exodus.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migrants from the South to Northern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freedm</w:t>
                  </w:r>
                  <w:r>
                    <w:rPr>
                      <w:rStyle w:val="DefaultParagraphFont"/>
                      <w:rFonts w:ascii="Times New Roman" w:eastAsia="Times New Roman" w:hAnsi="Times New Roman" w:cs="Times New Roman"/>
                      <w:b w:val="0"/>
                      <w:bCs w:val="0"/>
                      <w:i w:val="0"/>
                      <w:iCs w:val="0"/>
                      <w:smallCaps w:val="0"/>
                      <w:color w:val="FF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n who left the South to seek opportunity in Kansas.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organization developed by the freedmen.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homesteaders in Oklahoma and Kansas who eventually fled the dust bowl.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Exodusters' westward mass migration finally faltered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homesteading on the Great Plains proved more difficult than expected.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massive, extended drought covered the Great Plains in in the late 1870s.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steamboat captains refused to transport more former slaves across the Mississippi.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Kansans passed strict segregation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13th, 14th, and 15th amendments to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Constitution were finally ratified.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Freedmen's Bureau was established to do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 as a kind of welfare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food, clothing, and medical care to slave refugees.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 former slaves with forty-acre tracts confiscated from Confederates.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relocate blacks West or force them into labor contracts with former masters.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education that would help close the gap between blacks and whites.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greatest achievements of the Freedmen's Bureau were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"forty acres and a mule" to freed blacks.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educating former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 of food and clothing.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 people to find employment at fair wages and decent working conditions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securing black civil rights, preventing lynchings, and ensuring voting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white South viewed the Freedmen's Bureau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meddlesome federal agency that threatened to upset white racial dominance.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agency acceptable only because it also helped poor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valued partner in rebuilding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helpful in the North than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President Andrew Johnson's view, the Freedmen's Bureau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flawed but necessary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acceptable only because it also helped poor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tolerable compromise with the radical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potential source of Republican patronage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meddlesome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agency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South </w:t>
                  </w:r>
                  <w:r>
                    <w:rPr>
                      <w:rStyle w:val="DefaultParagraphFont"/>
                      <w:rFonts w:ascii="Times New Roman" w:eastAsia="Times New Roman" w:hAnsi="Times New Roman" w:cs="Times New Roman"/>
                      <w:b w:val="0"/>
                      <w:bCs w:val="0"/>
                      <w:i w:val="0"/>
                      <w:iCs w:val="0"/>
                      <w:smallCaps w:val="0"/>
                      <w:color w:val="000000"/>
                      <w:sz w:val="22"/>
                      <w:szCs w:val="22"/>
                      <w:bdr w:val="nil"/>
                      <w:rtl w:val="0"/>
                    </w:rPr>
                    <w:t>that should be killed.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Andrew Johnson had been put on Lincoln's ticket as vice president in his second term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Lincoln's first vice president, Hannibal Hamlin, had displayed southern sympathies.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appeal to War Democrats and pro-Union southerners.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safe choice in case Lincoln died in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poor white who balanced Lincoln's aristocratic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appeal to Union soldiers and radical Republicans.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The Tailor President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As a politician, Andrew Johnson developed a reputation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supporter of the planter aristocrats.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opponent of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inspiring and calmly eloquent speaker.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champion of the poor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 Confederate sympathizer.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The Tailor President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controversy surrounding the Wade-Davis Bill and the readmission of the Confederate states to the Union demonstrated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deep differences between President Lincoln and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concerning the political conditions and terms of Reconstruction.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close ties that were developing between President Lincoln and the Democrats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over Reconstruction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Lincoln's desire for a harsh Reconstruction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 Congressional majority believed that the South had never legally left the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Republicans' division about whether readmitting the Confederate states to the Union was wise, regardless of the stringent readmission conditions specified in the Wade-Davis legislation.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his 10 percent plan for Reconstruction, President Lincoln promised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straightforward, and readily achievable readmission of Southern states into the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former slaves 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restoration of the planter aristocracy to political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severe punishment of Southern political and military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plan that could not possibly lead to congressional fears of the reenslavement of Southern blacks.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 believed that the Southern states had completely left the Union and were therefore, "conquered provinces" that had to seek readmission on whatever economic and political terms Congress demanded.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 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Lincoln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Republicans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Johnson's plan for Reconstruction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differed radically from Lincoln's.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guaranteed former slaves 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that all former Confederate states ratify 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abolished </w:t>
                  </w:r>
                  <w:r>
                    <w:rPr>
                      <w:rStyle w:val="DefaultParagraphFont"/>
                      <w:rFonts w:ascii="Times New Roman" w:eastAsia="Times New Roman" w:hAnsi="Times New Roman" w:cs="Times New Roman"/>
                      <w:b w:val="0"/>
                      <w:bCs w:val="0"/>
                      <w:i w:val="0"/>
                      <w:iCs w:val="0"/>
                      <w:smallCaps w:val="0"/>
                      <w:color w:val="000000"/>
                      <w:sz w:val="22"/>
                      <w:szCs w:val="22"/>
                      <w:bdr w:val="nil"/>
                      <w:rtl w:val="0"/>
                    </w:rPr>
                    <w:t>literacy tests for voting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aimed at swift restoration of the Southern states after a few moderate political conditions were met by the Southern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purpose of the Black Codes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 freedom for the blacks.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a stable and subservient labor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 interracial sex and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 blacks from becoming sharecroppers.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system of justice for ex-slaves.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true statements about the Black Codes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 were forced to work under labor contracts for little money for one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 who fled their employers could be dragged back to work by a paid "Negro-catcher."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restricted the conditions under which blacks could legally marry.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 who fled could be made to forfeit back wages or hired out to pay their fines.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designed to reproduce the master-slave relationship after slavery was abolished.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many Northerners, the Black Codes seemed to indicate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transition to black freedom would be easy.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 were unable to manage the transition to freedom autonomously.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War had been worth the sacrifice.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 was working effectively and swiftly.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arrogant South was acting as if the North had not really won the Civil War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North had sacrificed its young men in vain.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Black Codes provided for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ban on jury service by blacks.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restriction against black migration from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bar on blacks from renting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punishment of blacks for idleness.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fines for blacks who jumped labor contracts.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incident that caused the clash between Congress and President Johnson to explode into the open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February 1866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passage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Pacific Railroad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creation of the sharecropping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attempt to pass 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South's regaining control of 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Johnson's veto of the bill to extend the Freedmen's Bureau.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For congressional Republicans, one of the most troubling aspects of the Southern states' quick restoration to the Union was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the black population fully counted, the South would be stronger than ever in national politics and Democrats could possibly regain control of Congress in the near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Johnson would likely be defeated in the 1868 presidential 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white South might be represented by black Congressmen.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tariff might be reinstituted.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and only ex-Confederate state to ratify the Fourteenth Amendment in 1866 and thus be immediately readmitted to the Union under congressional Reconstruction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Carolina.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Tennessee.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West Virginia.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Fourteenth Amendment guaranteed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citizenship and civil rights to freed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for former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voting rights for former Confederates who had previously served in the U.S. Army.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 slaves 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to former slaves.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Fourteenth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to confer any civil rights, including citizenship on the freedmen.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prohibited from federal and state office those former Confederates who as federal officeholders had once sworn to uphold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guaranteed the freedmen 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 all the political demands of the radical 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conferred a broad array of civil rights, including voting rights, on white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Johnson's veto of the Civil Rights Bill of 1866 prompted Congress to seek passage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Thirteenth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extension of the Freedmen's Bureau.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act to overturn the Black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articles of impeachment against Johnson.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1866 congressional elections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Johnson conducted a highly successful "swing around the circle" campaign tour promoting his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radicals replaced moderates as the dominant Republican faction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voters endorsed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ongressional approach to Reconstruction.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 lost their majority control of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substantial number of white southern Republicans were elected to 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Swinging 'Round the Circle with Johnson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root cause of the battle between Congress and President Andrew Johnson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Johnson's personal vulgarity and crude style of campaigning.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president's former ownership of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r>
                    <w:rPr>
                      <w:rStyle w:val="DefaultParagraphFont"/>
                      <w:rFonts w:ascii="Times New Roman" w:eastAsia="Times New Roman" w:hAnsi="Times New Roman" w:cs="Times New Roman"/>
                      <w:b w:val="0"/>
                      <w:bCs w:val="0"/>
                      <w:i w:val="0"/>
                      <w:iCs w:val="0"/>
                      <w:smallCaps w:val="0"/>
                      <w:color w:val="000000"/>
                      <w:sz w:val="22"/>
                      <w:szCs w:val="22"/>
                      <w:bdr w:val="nil"/>
                      <w:rtl w:val="0"/>
                    </w:rPr>
                    <w:t>ohnson's "soft" conciliatory treatment of the white South clashed with the congressional emphasis of promoting black freedom and racial equality in the South by many Republicans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Johnson's "class-based" policies that favored poor whites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white planter and manufacturing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Johnson's underlying loyalty to the Democratic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Swinging 'Round the Cirlcle with Johnson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Both 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radical Republicans agreed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military and political power must be used to bring about a social and economic revolution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 should be the foundation of the Southern 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 slaves must be granted 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Southern states should quickly be readmitted into the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 congressional Reconstruction of the South finally ended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South accepted the Thirteenth, Fourteenth, and Fifteenth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last federal troops were removed in 1877 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"solid" Democratic South became politically institutionalized.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Johnson was not reelected in 1868.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Supreme Court ruled in </w:t>
                  </w:r>
                  <w:r>
                    <w:rPr>
                      <w:rStyle w:val="DefaultParagraphFont"/>
                      <w:rFonts w:ascii="Times New Roman" w:eastAsia="Times New Roman" w:hAnsi="Times New Roman" w:cs="Times New Roman"/>
                      <w:b w:val="0"/>
                      <w:bCs w:val="0"/>
                      <w:i/>
                      <w:iCs/>
                      <w:smallCaps w:val="0"/>
                      <w:color w:val="000000"/>
                      <w:sz w:val="22"/>
                      <w:szCs w:val="22"/>
                      <w:bdr w:val="nil"/>
                      <w:rtl w:val="0"/>
                    </w:rPr>
                    <w:t>Ex parte Milligan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military tribunals could not try civilians.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 showed they could defend their civil rights adequately in state courts and legislatures without federal congressional and military intervention.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last of the Reconstruction era amendments to pass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Eighteenth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Thirteenth.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Fourteenth.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Fifteenth.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Many feminist leaders were deeply disappointed with the Fourteenth and Fifteenth Amendments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white women but not black women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to give women the right to serve on juries.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contained restrictions on ex-Confederates but not on male supremacists.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to define what constituted equal national citizenship.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gave national citizenship rights and voting rights to African American males but not to white or black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Women Voters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Feminist leaders such as Elizabeth Cady Stanton and Susan B. Antony campaigned against Fourteenth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despite having worked wholeheartedly for the cause of emancipation.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a citizen's right to vote was defined constitutionally as being limited to male citizens.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despite being urged by their former ally, Frederick Douglass, to support the Fourteenth Amendment in order to enshrine black civil rights into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equal national citizenship was defined in the Constitution as limited to males.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Women Voters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these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true statement about women's rights activists during the Civil War and Reconstruction eras?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Female activists saw the struggle for black freedom and women's rights as one in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war, many women's rights leaders worked for black emancipation first and foremost.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Woman's Loyal League collected 400,000 signatures supporting a constitutional amendment ending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Women's rights activists campaigned in support of the Thirteenth, Fourteenth and Fifteenth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Cady Stanton and Susan B. Anthony sought to have the word "sex" added to the Fifteenth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Women Voters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among the functions provided by the black Union League?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Educating blacks in their civic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Campaigning for Republican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 blacks migrate from the South to the North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black churches and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Recruiting militias to protect black communities from white 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Blacks in the South relied on the Union League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them escape to the North during 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them with relief payments until the Freedmen's Bureau was 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educate them on their civic duties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campaign for Republican candidates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admittance to the Union Army.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Reconstruction, African American women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South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assumed new political roles, which included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participating in black church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state constitutional conventions.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participating in political rallies.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mass meetings.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voting in state and local elections.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 Reconstruction state governments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uniformly incompetent and and accomplished little in the way of social reforms or economic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passed much desirable legislation and badly needed reforms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such as establishing adequate public schools and launching public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significantly more corrupt than Northern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all of their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social and economic reforms repealed by the all-white "redeemer governments"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corruption during Reconstruction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primarily the fault of white carpetbaggers and scalawags.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located in the North.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in both North and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in all Southern states except South Carolina and Louisiana.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entirely conducted by blacks.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 could best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open political organization seeking to revive the Confederacy.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military arm of the southern Democratic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civic reform and service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movement for openly protesting northern oppression.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secret terrorist organization seeking to subjugate and terrorize blacks in the South through violent means.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goals of the Ku Klux Klan included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blacks in their place"; that is, subservient to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 blacks from voting.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white "carpetbaggers" from voting.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the Force Acts of 1870 and 1871.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 radical Reconstruction.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motive for the formation of the Ku Klux Klan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hostility to the growing practice of interracial sexual relations and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anger at the corruption in Reconstruction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southern desire to instigate guerrilla warfare against the occupying U.S. Army.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disenfranchisement experienced by poor whites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resistance in the South to constitutional and federal legislative attempts to empower blacks politically and challenge white supremacy.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the Force Acts and the Union Army helped suppress the Ku Klux Klan, the secret organization largely achieved its central goal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driving the Union Army out of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preventing blacks from migrating to the West or North.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keeping white carpetbaggers from voting.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intimidating blacks and undermining them politically.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destroying the Freedmen's Bureau.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Kentucky blacks provided what description of the KKK in an 1871 letter to Congress?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KKK members forced blacks to use separate accommodations from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KKK dragged black men to testify positively on behalf of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KKK rode through towns at night, robbing, whipping, ravishing and killing blacks.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KKK had especially targeted black farmers and land-owners.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 charge that the House of Representatives used to impeach President Johnson was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veto of the Reconstruction Act of 1867.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readmission of Southern states without seriously reconstructing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dismissal of Secretary of War Stanton contrary to the Tenure of Office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apparent sympathy with the Ku Klux Klan.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veto of the Freedmen's Bureau bill.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Walks the Impeachment Plank</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Johnson was narrowly acquitted on the impeachment charges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ultimately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Secretary of War Edwin Stanton aided Johnson's defense by spying on congressional prosecutors.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radical Republicans recognized that Johnson's successor would be worse.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favored destabilizing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sufficient numbers of Republican senators recognized that the impeachment charges were legally dubious and politically charged and voted "not guilty."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promised to reverse his Reconstruction policies and adopt all of the radical Republicans' positions.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Not-Guilty Verdict for Johnson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were reasons the Senate voted to acquit President Andrew Johnson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opposition to abusing the constitutional system of 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concern about the high-tariff, soft-money, and pro-labor views of radical Republican Benjamin Wade who would become president if President Johnson were convicted by 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fears of creating a politically destabilizing and uncertain period of time in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Johnson promised to obstruct some of the Republican policies in return for remaining in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Johnson promised not to run for president in 1868 if acquitted.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Not-Guilty Verdict for Johnson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In 1867, U.S. Secretary of State William Seward achieved the Johnson administration's greatest success in foreign relations when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signed a mutual defense treaty with 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recognized the independent republic of Hawaii.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purchased Alaska from Russia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 $7.2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acquired the former Dominican Republic as an American territory.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friendly relations with the newly independent Dominion of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Alaska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1F497D"/>
                <w:sz w:val="26"/>
                <w:szCs w:val="26"/>
                <w:bdr w:val="nil"/>
                <w:rtl w:val="0"/>
              </w:rPr>
              <w:t>Each of the following multiple choice questions has multiple correct responses. Select the correct responses for each of the following questions. </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involved extended controversies 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readmission of Southern states into the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and political rights for former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the political and economic scope and meaning of "freedom" for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direction and control of the Reconstruction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President Johnson and the Republican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treatment of former Confederate leaders.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d,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As part of their Reconstruction plan, radical Republicans originally expected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secure civil rights for freed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 the planter aristocracy.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restructure Southern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President Johnson on their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federal power to aid blacks.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d,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objected to the readmission of Southern states to the Union under Johnson's plan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 had adopted Black Codes that limited the civil rights of freed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 had been readmitted without consultation with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former Confederates were elected to high political office in those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feared that the restored South would be stronger than ever in national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feared that the South would just secede again if it didn't get its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Swinging 'Round the Circle with Johnson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 hoped to provide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enforce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basic rights and protection for the former slaves in the South through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Military Reconstruction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Freedmen's Bureau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Force 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7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d,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 Republican leaders in Congress included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Congressman Thaddeus Stevens of Pennsylvania.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Benjamin Wade of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Charles Sumner of Massachusetts.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Alexander Stephens of Georgia.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Hiram Revels of Mississippi.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Reconstruction in the South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Not-Guilty Verdict for Johnson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congressional Reconstruction, Southern states were required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 and support the 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ratify 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 adult male slaves the right to vote through provisions in their state constitutions.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land and education for former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black religious freedom.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radical Reconstruction regimes in the South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expanded the legal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rights of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public-school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controlled by freed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troubled by graft and 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refused to permit southern whites to hold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the legacies of the Reconstruction effort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national commitment to civil rights for all races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 of economic and political guarantees for southern blacks.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long-term eclipse of Republican party strength in southern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drastic redistribution of wealth and radical economic reforms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sense of resentment and grievance among white southerners.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Heritage of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were the key elements of President Andrew Johnson's Reconstruction policies that stirred objections from congressional Republicans? Why did congressional leaders so strongly object to those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Swinging 'Round the Circle with Johnson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role did each of the following play in the congressional assumption of control over Reconstruction policy: Black Codes, Southern election of former Confederates, and President Johnson's personality and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The Tailor President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Swinging 'Round the Circle with Johnson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Why was President Johnson impeached? Why didn't the Senate convict him of "high crimes and misdemeanors"? Would Johnson's conviction have permanently altered the balance of power between Congress and the President?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Walks the Impeachment Plank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Not-Guilty Verdict for Johnson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freed slaves respond to Reconstruction? How did freedom affect the economic, social, and political life of former slaves? In what ways was their freedom still incomplete?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Freedmen Define Freedom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Radical Reconstruction in the South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Some historians have argued that Reconstruction was a total failure, while others have seen it as laying the foundation for future American progress in race relations and civil rights. What arguments can be made for each position? Which is more persuasive?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Reconstruction in the South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Heritage of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Varying Viewpoints: How Radical Was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 Republicans have been both credited with having high ideals and accused of crass partisanship as motives for their Reconstruction policies. Which argument do you find more persuasive?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Republicans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achievements and shortcomings of "radical" regimes in the South. What did they do that is worth admiring and worth condemning? What else might they have done to better achieve their goals?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political, economic, and extra-legal obstacles did these "radical" regimes in the South encounter in achieving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Reconstruction in the South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Varying Viewpoints: How Radical Was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Lincoln's, Johnson's, and Congress's plans for Reconstruction. Cite what was included and what was omitted.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program do you think was the best plan for the nation and the best plan for blacks in the South? Defend your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Freedmen's Bureau</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several examples in American history of rapid reconciliation with the defeated foe. Why didn't the South receive this sympathetic treatment in Reconstruction? Who or what do you fault for the harshness of Southern Reconstruction?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Problems of Peace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Principles and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It has been wryly observed that "the North won the Civil War, but the South won Reconstruction." Interpret this statement and assess its truth.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Chapter 21: The Furnace of Civil War, 1861-1865, Grant Outlasts Lee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Chapter 21: The Furnace of Civil War, 1861-1865, The Aftermath of the Nightmare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Chapter 21: The Furnace of Civil War, 1861-1865, Varying Viewpoints: What Were the Consequences of Civil War?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Chapter 22: The Ordeal of Reconstruction, 1865-1877, all sections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Chapter 22: The Ordeal of Reconstruction, 1865-1877, Varying Viewpoints: How Radical Was Reconstruction?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Fourteenth Amendment is commonly referred to as one of the most important additions to the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this the case? What was necessary for the protections of political and voting rights in the Fourteenth Amendment to become a reality in the South?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Johnson Clashes with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Baleful Black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Heritage of Reconstruction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Ku Klux Klan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text authors claim that the midterm elections of 1866 were "more crucial than some presidential elections." Do you agree?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Swinging 'Round the Circle with Johnson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 Principles and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 by the Sword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Realities of Reconstruction in the South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women fail to win the right to vote, despite the enactment of the Fourteenth and Fifteenth Amendments? What were the short-term and long-term political implications of this disappointing political defeat suffered by advocates of women's rights during the Reconstruction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Women Voters</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22—The Ordeal of Reconstruction, 1865-1877</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22—The Ordeal of Reconstruction, 1865-1877</dc:title>
  <cp:revision>0</cp:revision>
</cp:coreProperties>
</file>