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you close a database, you must save any changes you made to the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SCAC.CABL.20.1.2.2 -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1200 -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new blank desktop database includes one table named Table1.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5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rename a form, open the form, and then use the Rename command on the Home tab.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SCAC.CABL.20.5.2.1 - Rename forms.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3330 - Rename a form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use the Compact and Repair Database button on the Database Tools tab to reduce the size of the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SCAC.CABL.20.2.4.1 -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to a record in a table, switch to Table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10"/>
              <w:gridCol w:w="5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2989 - Navigate to the previous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Design view shows how each table relates to other tables in the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4588 - View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7/23/2019 2:38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enter data in a table, open it in Table Datasheet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4587 - View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add a field to a table in Table Design view, entering the field name is optional.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SCAC.CABL.20.3.4.2 - Add fields 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Compacting a database has the same result as backing up a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SCAC.CABL.20.2.4.2 -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 table in Table Datasheet view or Table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10:54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you create a table, you must save the entire database so you do not lose the new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SCAC.CABL.20.2.5.1 - Save databases and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3635 - Save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11:04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7/23/2019 2:42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you can rename a field, you must change its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11:09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To display the data in a table, you open the table in Table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Design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SCAC.CABL.20.3.1.1 - Open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7/18/2019 11:16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5:54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a Comments field that contains many words, set a Long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Determining Tables and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8/8/2019 2:24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8/8/2019 2:26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field with the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Currency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 type contains values such as quantities, measurements, and scores.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Determining Tables and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5:22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7/23/2019 2:53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enter a record in a table, you are working in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navigation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5:27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7/23/2019 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New (blank)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record button to move the focus to the first record in a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2983 - Navigate to the first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5:31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7/23/2019 2:55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might delete an employee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record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if the employee no longer works for the company.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8/8/2019 2:36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9/23/2019 8:35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Press ESC to remove editing changes you made to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previous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form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selects a subset of fields and records from one or more tables, and then presents the selected data as a single datasheet.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SCAC.CABL.20.4.1.2 - Create and run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Of all the database objects,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table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provides the most formatting, layout, and summary options.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fastest way to open an Access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 Access from the Start menu.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Double-click the database icon.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 Access, and then create a new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the database icon.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Access object contains all of the data in the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SCAC.CABL.20.3.1.1 - Open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view provides the most options for defining fields.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Create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Define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Create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SCAC.CABL.20.3.4.2 - Add fields 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rename a field in Table Datasheet view, you change the text in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column heading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stores only one of two values?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Yes/No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Determining Tables and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6:56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category of data such as a customer's name, city, state, or phone number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group of related fields, such as all the demographic information for one customer,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most efficient way to navigate to the last record in a table containing 100 records?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the END key.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TAB as many times as necessary.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Next record button on the navigation bar.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Last record button on the navigation bar.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2985 - Navigate to the last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refers to the data you would edit if you started typing.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focus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emphasis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highlight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tools can you use to create a query?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Choose Fields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Query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SCAC.CABL.20.4.1.2 - Create and run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item on a form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SCAC.CABL.20.5.1.1 - Create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an Access report by selecting fields from one or more tables 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_____ a database, you reduce the size of the database by up to 75 percent.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 and verify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and repair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SCAC.CABL.20.2.4.1 -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7:57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should you do if you want to make a copy of a database in a secure location?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and repair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Convert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Split the database.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SCAC.CABL.20.2.4.2 -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should you do when you are finished working a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and then save each object in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Sign out so other people can use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the database.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SCAC.CABL.20.1.2.2 -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1200 -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_____ to exit Access.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Exit command in Backstage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Exit &amp; Repair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button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SCAC.CABL.20.1.1.2 - Close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2093 - Exit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Tables, queries, and forms are examples of Access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_____, Access lists each object in the open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Objects 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 Tools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status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SCAC.CABL.20.3.1.1 - Open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stores web addresses?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Determining Tables and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templates lets you create a database from scratch?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 desktop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desktop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5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two properties are required for every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 and Format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 Value and 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 and Field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 and Field Size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8:56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9:01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is used for sequential integers controlled by Access?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SeqNumber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Integer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Determining Tables and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9:50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datasheet, which mode do you use for changing the value of a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Update mode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mode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 mode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 mode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4587 - View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best practice when you are creating a table containing employee names?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Separate the first and last names into two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Keep the first and last names together in one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Assign the Long data type to any field containing names.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the table in Table Datasheet view.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 is a grid that displays fields as columns and records as rows.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logical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difference between Table Design view and Table Datasheet view?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Datasheet view does not display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 view displays table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 view does not display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Datasheet view does not allow changes.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4588 - View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which object can you rename a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what part of the Access window do you rename a form?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 view of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 preview of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Backstage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SCAC.CABL.20.5.2.1 - Rename forms.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3330 - Rename a form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At what point does Access save the data in a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close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finish entering or editing a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click the Save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close a table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SCAC.CABL.20.3.3.9 -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3654 -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you rename a field in Table Design view. What must you do before you can view the data in the 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 the spelling of the field names.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other properties for the field.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SCAC.CABL.20.2.5.1 - Save databases and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3635 - Save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8/24/2019 12:20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Access tool can you use to enter dates in a Date/Time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Calendar Picker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Lookup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editing a record, what key can you use to navigate to the next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LEFT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2987 - Navigate to the next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10:56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datasheet, what do you click to select a record for deletion?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column heading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in the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deletion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selector button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edit a record, pressing ESC once removes the changes to the field. What happens if you press ESC a second time?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restores the changes to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deletes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deletes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removes all changes to the record.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use the _____, Access asks you for the information it needs to create a query.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Design command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Query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SCAC.CABL.20.4.1.2 - Create and run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step in the Form Wizard is to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layout for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sort order for the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the fields to include in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a name for the form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SCAC.CABL.20.5.1.1 - Create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finish creating a report with the Report Wizard, you can choose to preview the report 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 the report's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continue by creating a second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send the report to a colleague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 the report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back up a database, you use the _____ command.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 a Backup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 and 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&amp; Repair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SCAC.CABL.20.2.4.2 -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7/23/2019 4:28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Navigation Pane is not open, click the _____ to open it and view the database objects.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Shutter Bar Open/Close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view is a spreadsheet-like view of the data in a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Datasheet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4587 - View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11:56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12:02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upper pane of _____ view shows field names and data types.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Tools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SCAC.CABL.20.2.3.6 - Change views of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4588 - View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12:03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7/19/2019 12:12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does Access save changes you make to a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click the Save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close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move to a different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select the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SCAC.CABL.20.3.3.9 -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3654 -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delete a record containing an AutoNumber field, Access discards the value in the AutoNumber field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reuses the same value in the next new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reuse the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the AutoNumber values in all other records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prompts you for the value of the next new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row in a table datasheet displays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the default name for a new table in an Access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are you saving when you click the Save button to save a table object?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records in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field values in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table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entire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SCAC.CABL.20.3.3.9 -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3654 - Save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Besides reducing file size, what other benefit does compacting an Access database provide?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sorting the records in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repairing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 tables in the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SCAC.CABL.20.2.4.1 -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options are available to you when you start Access?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an existing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an existing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new blank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database from a template.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5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features of Access reports?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calculations on groups of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easy-to-use data entry screens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footers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5:59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Access data types?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Street Address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techniques can you use to navigate to the next record in a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record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Next record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 key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2987 - Navigate to the next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Access objects?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you do with the navigation buttons on a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focus to the next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new blank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focus to the first record.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2983 - Navigate to the first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tasks you perform when creating tables?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fields in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data type for each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Arrange the controls for easy data entry.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properties you can set for a field?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Color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 Value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examples of changing a table's design?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 a field to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Rename a field in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a field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a field's data type.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SCAC.CABL.20.3.4.2 - Add fields 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can you rename a 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immediately after you open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after you close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open the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open the table in Design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3339 - Rename a table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Special Database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appropriate entry for the Hyperlink Address property of a form control?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Command19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Cengage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http://www.cengage.com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1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SCAC.CABL.20.5.2.11 - Set properties for form controls, fields, and buttons.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4038 - Set the Hyperlink Address property of a control in Form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Determining Tables and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controls can serve as hyperlink controls?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logo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command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text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label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61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SCAC.CABL.20.5.2.11 - Set properties for form controls, fields, and buttons.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4038 - Set the Hyperlink Address property of a control in Form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Determining Tables and 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keyboard shortcut for Undo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'CTRL+Y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'CTRL+U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'CTRL+W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'CTRL+Z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91"/>
              <w:gridCol w:w="57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SCAC.CABL.20.2.1.9 - Undo and redo actions in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4418 - Undo an 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reverse the last action you took in a database, click the _____ button.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Reverse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Toggle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91"/>
              <w:gridCol w:w="57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SCAC.CABL.20.2.1.9 - Undo and redo actions in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4418 - Undo an 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Database templates create tables and queries, but not forms and reports.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56"/>
              <w:gridCol w:w="5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SCAC.CABL.20.2.1.2 -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6:54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 mail merge in Word using name and address data stored in Access.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SCAC.CABL.20.4.1.8 - Use a query as the data source.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4498 - Use a query as the data source for a mail merge in Word.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Additional Database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7:07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7:10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export a query from one Access database to another.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SCAC.CABL.20.4.1.7 - Save a and share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2134 - Export a query to another Access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7:11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7:13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Access provides a single database template for creating a blank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56"/>
              <w:gridCol w:w="5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SCAC.CABL.20.2.1.2 -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7:14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7:17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keep an action query in the Navigation Pane but hide it using the Hidden property.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SCAC.CABL.20.2.1.3 - Hide and lock database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2319 - Hide a database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8/8/2019 2:43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8/8/2019 2:46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Because it can be dangerous to leave action queries in the Navigation Pane, you can _____ an action query you want to run again.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 1-16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SCAC.CABL.20.2.1.3 - Hide and lock database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2319 - Hide a database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Shelly Cashman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7:45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7/20/2019 7:49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Access Module 01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Module 01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