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start Access, the first screen that appears is one showing a blank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ILAC.BESK.20.1.1.1 - Open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12:52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6/1/2020 6:43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close a database, you must save any changes you made to the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new blank desktop database includes one table named Table1.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form, open the form, and then use the Rename command on the Home tab.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ILAC.BESK.20.5.2.1 - Rename forms.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3330 - Rename a form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learn about the new features in Access, you can use the Tell Me box.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22"/>
              <w:gridCol w:w="58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ILAC.BESK.20.2.1.8 - Use the help function to solve a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4568 - Use the Tell Me box.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6/2/2020 2:27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Compacting a database rearranges the data and objects in a database to decrease its file size.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6/1/2020 6:45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to a record in a table, switch to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0"/>
              <w:gridCol w:w="5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2989 - Navigate to the previous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3:05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Design view shows how each table relates to other tables in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4588 - View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enter data in a table, open it in Table Datasheet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4587 - View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add a field to a table in Table Design view, entering the field name is optional.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Access displays your user account information in the Navigation Pane.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5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ILAC.BESK.20.1.3.1 - Manage user account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1909 - Display user account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Understand Relational Databases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Compacting a database has the same result as backing up a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 table in Table Datasheet view or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Creating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you create a table, you must save the entire database so you do not lose the new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ILAC.BESK.20.2.5.1 - Save databases and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can rename a field, you must change its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To display the data in a table, you open the table in Table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Design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a Comments field that contains many words, set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Long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field with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Currency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 type contains values such as quantities, measurements, and scores.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enter a record in a table, you are working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navigation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mode.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New (blank)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record button to move the focus to the first record in a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4"/>
              <w:gridCol w:w="5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might delete an employee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record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if the employee no longer works for the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Press ESC to remove editing changes you made to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previous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selects a subset of fields and records from one or more tables, and then presents the selected data as a single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Of all the database objects,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provides the most formatting, layout, and summary options.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fastest way to open an Access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Open Other Files, click Browse, navigate to the database file, and then double-click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Double-click its file or shortcut icon.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Blank database and then enter a name for the new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Blank database and then click Open.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Access object contains all of the data in the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view provides the most options for defining fields.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Define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field in Table Datasheet view, you change the text in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only one of two values?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Yes/No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category of data such as a customer's name, city, state, or phone number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group of related fields, such as all the demographic information for one customer,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most efficient way to navigate to the last record in a table containing 100 records?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the END 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TAB as many times as necessary.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Next record button on the navigation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Last record button on the navigation bar.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8"/>
              <w:gridCol w:w="56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2985 - Navigate to the last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refers to the data you would edit if you started typing.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focus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emphasis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tools can you use to create a query?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Choose Fields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item on a form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an Access report by selecting fields from one or more tables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_____ a database, you make more storage space available and enhance the performance of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 and verify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6/1/2020 6:51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if you want to make a copy of a database in a secure location?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Split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8/10/2019 12:17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want to manage lists of data about customers and the products they order, use _____ software.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relational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ILAC.BESK.20.1.1.1 - Open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when you are finished working with a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and then save each object in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 out so other people can use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6/2/2020 2:28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_____ to exit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command in Backstage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&amp; Repair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99"/>
              <w:gridCol w:w="57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ILAC.BESK.20.1.1.2 - Close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2093 - Exit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Save and Share a Database with OneDrive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Tables, queries, and forms are examples of Access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_____, Access lists each object in the open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 Tools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email addresses?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6/2/2020 2:30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templates lets you create a database from scratch?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is used for sequential integers controlled by Access?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SeqNumber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Integer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Field _____ are the characteristics that describe each field, including Field Name and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6/2/2020 2:35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datasheet, which mode do you use for changing the value of a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Update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mode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4587 - View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required tasks when creating a field are naming the field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the appropriate 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field descriptions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specifying all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at least one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 is a grid that displays fields as columns and records as rows.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logical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difference between Table Design view and Table Datasheet view?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Datasheet view does not display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 view displays table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 view does not display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Datasheet view does not allow changes.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4588 - View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object can you rename a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what part of the Access window do you rename a form?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 view of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preview of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Backstage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ILAC.BESK.20.5.2.1 - Rename forms.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3330 - Rename a form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At what point does Access save the data in a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close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finish entering or editing a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click the Save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close a 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3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ILAC.BESK.20.3.3.9 -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3654 -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you rename a field in Table Design view. What must you do before you can view the data in the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 the spelling of the field names.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other properties for the field.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ILAC.BESK.20.2.5.1 - Save databases and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enter data in the rows of a table datasheet, you are entering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editing a record, what key can you use to navigate to the next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3"/>
              <w:gridCol w:w="5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datasheet, what do you click to select a record for deletion?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in the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deletion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selector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edit a record, pressing ESC once removes the changes to the field. What happens if you press ESC a second time?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restores the changes to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removes all changes to the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use the _____, Access asks you for the information it needs to create a query.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Design 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step in the Form Wizard is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layout for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sort order for the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the fields to include in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a name for the 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1406 -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finish creating a report with the Report Wizard, you can choose to preview the report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the report's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continue by creating a second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send the report to a colleague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the 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back up a database, you use the _____ command.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a Backup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and 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&amp;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Microsoft Access can best be described as ____ software.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utility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ILAC.BESK.20.1.1.1 - Open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12/10/2019 2:55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Navigation Pane is not open, click the _____ to open it and view the database objects.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Shutter Bar Open/Close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12:04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12:07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view is a spreadsheet-like view of the data in a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Datasheet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4587 - View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12:17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upper pane of _____ view shows field names and data types.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Tools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4588 - View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12:18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does Access save changes you make to a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click the Save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close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move to a different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select the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3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ILAC.BESK.20.3.3.9 -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3654 -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delete a record containing an AutoNumber field, Access discards the value in the AutoNumber field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reuses the same value in the next new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reuse the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the AutoNumber values in all other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prompts you for the value of the next new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row in a table datasheet displays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the default name for a new table in an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does NOT save changes made to a record?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click the Save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close the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move to another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you move from field to field in the same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3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ILAC.BESK.20.3.3.9 -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3654 -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Besides reducing file size, what other benefit does compacting an Access database provide?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sorting the records in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repairing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 tables in the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use to find information about Access commands and features and instructions about how to use them?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Tell Me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22"/>
              <w:gridCol w:w="58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ILAC.BESK.20.2.1.8 - Use the help function to solve a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4568 - Use the Tell Me box.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Compact and Back Up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8:43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8:46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advantages of using Microsoft Access to manage data?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provides data-entry forms.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allows more than one user to enter data at the same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stores all the data in a single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minimizes duplicate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ILAC.BESK.20.1.1.1 - Open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options are available to you when you start Access?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database from a template.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describe Access reports? Select all the options that apply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report is a formatted printout of one or more tables or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report shows each field in a column.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 report in Print Preview shows how the report will look when printed.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Report Wizard creates a report containing all the fields in a selected table.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6/1/2020 6:59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data types?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Street 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techniques can you use to navigate to the next record in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Next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 key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3"/>
              <w:gridCol w:w="5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objects?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Open and Explore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do with the navigation buttons on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next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first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4"/>
              <w:gridCol w:w="5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tasks you perform when creating tables?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fields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data type for each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Arrange the controls for easy data entry.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properties you can set for a field?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6/1/2020 7:04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examples of changing a table's design?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 a field to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Rename a field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field's data type.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Access template is a diagram showing the structure of a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3"/>
              <w:gridCol w:w="5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7:01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Access provides a single database template for creating a blank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3"/>
              <w:gridCol w:w="5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close an Access module, you must close the Visual Basic Editor.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ILAC.BESK.20.7.1.9 - Close a database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1206 - Close a module.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happens when you close a module?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module begins to run automatically.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Visual Basic window closes.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module is hidden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Visual Basic window highlights any syntax errors.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ILAC.BESK.20.7.1.9 - Close a database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1206 - Close a module.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assign most but not all data types to a field in Table Datasheet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an Employees table, what is the appropriate data type for a field that shows the hiring date?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data type should you assign to a field that stores postal codes?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 Text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can you define in Table Datasheet view?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descriptions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properties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6:58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8/23/2019 3:49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enter new records, you add them to the end of the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ILAC.BESK.20.4.2.3 - Modify records in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edit record symbol (a pencil icon) appears to the left of a table record when you are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selecting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the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ILAC.BESK.20.4.2.3 - Modify records in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keystrokes can you use to navigate only through fields and records when editing a datasheet? Select all the options that apply.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SHIFT+TAB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SHIFT+RIGHT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ILAC.BESK.20.4.2.3 - Modify records in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to the first record in a form, first switch to Form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2982 - Navigate to the first record in Form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On a form, you use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Edit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 to enter, edit, and delete records.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1996 - Edit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records in Form view, you use the buttons on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2986 - Navigate to the next record in Form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editing a record using a form, how can you move from field to field in the same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TAB.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Next field button in the navigation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the PAGE DOWN 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right arrow button in the navigation bar.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1996 - Edit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difference between entering a record using a form and entering a record using a datasheet?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uses a different navigation bar from the one in a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cannot be sorted, while a datasheet 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presents records one at a time, while a datasheet lists all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displays field names and record data, while a datasheet does not.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AutoType is a data type that numbers each record automatically.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Field properties appear on the General tab in the lower half of _____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Datasheet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4588 - View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Modify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main purpose of a form?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provide an easy-to-use format for entering and editing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prevent changes to the data in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display records without allowing changes to them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preview the contents of reports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Navigate and Enter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Form Wizard prompts you for information it needs to create a form, such as the fields, layout, and title for the form.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use the Report Wizard to guide you through the steps of creating a report.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ILAC.BESK.20.6.1.2 - Create a report.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7:00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using the Report Wizard, you can click the Back button to review previous dialog boxes.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primarily use the Form Wizard to create a form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but not edit database content,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 and update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questions about the information in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 repetitive tasks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13"/>
              <w:gridCol w:w="6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ILAC.BESK.20.5.1.2 - Create a form from a template with application parts.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6:59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 database by using an Access _____ or by starting with a blank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app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template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3"/>
              <w:gridCol w:w="5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 1-22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ILAC.BESK.20.2.1.2 -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Illustrated series: Create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7:38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6/25/2020 7:03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Access Module 01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Module 01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