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AE21AF" w14:paraId="2E34EA01" w14:textId="77777777" w:rsidTr="00CD2744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09CC7" w14:textId="77777777" w:rsidR="00AE21AF" w:rsidRDefault="00AE21AF" w:rsidP="00CD2744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 ​</w:t>
            </w:r>
            <w:r>
              <w:rPr>
                <w:rFonts w:ascii="SFNSText" w:eastAsia="SFNSText" w:hAnsi="SFNSText" w:cs="SFNSText"/>
                <w:color w:val="000000"/>
                <w:sz w:val="23"/>
                <w:szCs w:val="23"/>
                <w:shd w:val="clear" w:color="auto" w:fill="FFFFFF"/>
              </w:rPr>
              <w:t>OneNote will not function at all without an Internet connection.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AE21AF" w14:paraId="6D11491C" w14:textId="77777777" w:rsidTr="00CD2744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7B5403" w14:textId="77777777" w:rsidR="00AE21AF" w:rsidRDefault="00AE21AF" w:rsidP="00CD2744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F52C923" w14:textId="77777777" w:rsidR="00AE21AF" w:rsidRDefault="00AE21AF" w:rsidP="00CD2744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65FB1995" w14:textId="77777777" w:rsidR="00AE21AF" w:rsidRDefault="00AE21AF" w:rsidP="00CD2744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AE21AF" w14:paraId="57E2BF6C" w14:textId="77777777" w:rsidTr="00CD2744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2EAB29" w14:textId="77777777" w:rsidR="00AE21AF" w:rsidRDefault="00AE21AF" w:rsidP="00CD2744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586924A0" w14:textId="77777777" w:rsidR="00AE21AF" w:rsidRDefault="00AE21AF" w:rsidP="00CD2744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54AEFB12" w14:textId="77777777" w:rsidR="00AE21AF" w:rsidRDefault="00AE21AF" w:rsidP="00CD2744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14:paraId="30D682EE" w14:textId="77777777" w:rsidR="00AE21AF" w:rsidRDefault="00AE21AF" w:rsidP="00CD2744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69"/>
              <w:gridCol w:w="3217"/>
            </w:tblGrid>
            <w:tr w:rsidR="00AE21AF" w14:paraId="3460BDD1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0699F22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5F0A9771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AE21AF" w14:paraId="162AF54A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E5EC6C0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4FBAD10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AE21AF" w14:paraId="01384F29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910CD63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4A3F69A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PA-2</w:t>
                  </w:r>
                  <w:r>
                    <w:rPr>
                      <w:color w:val="000000"/>
                      <w:sz w:val="22"/>
                      <w:szCs w:val="22"/>
                    </w:rPr>
                    <w:br/>
                    <w:t>Syncing a Notebook to the Cloud</w:t>
                  </w:r>
                </w:p>
              </w:tc>
            </w:tr>
            <w:tr w:rsidR="00AE21AF" w14:paraId="4E90E31D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84189DF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5530FC6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True / False</w:t>
                  </w:r>
                </w:p>
              </w:tc>
            </w:tr>
            <w:tr w:rsidR="00AE21AF" w14:paraId="2E9474DA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765B49E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3CEC627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AE21AF" w14:paraId="6A0776D8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05388E5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FB7676B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4/26/2016 7:21 PM</w:t>
                  </w:r>
                </w:p>
              </w:tc>
            </w:tr>
            <w:tr w:rsidR="00AE21AF" w14:paraId="44B1EF79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B6729CA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FBB04BE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4/26/2016 7:26 PM</w:t>
                  </w:r>
                </w:p>
              </w:tc>
            </w:tr>
          </w:tbl>
          <w:p w14:paraId="793CD7EF" w14:textId="77777777" w:rsidR="00AE21AF" w:rsidRDefault="00AE21AF" w:rsidP="00CD2744"/>
        </w:tc>
      </w:tr>
    </w:tbl>
    <w:p w14:paraId="3F01FDB5" w14:textId="77777777" w:rsidR="00AE21AF" w:rsidRDefault="00AE21AF" w:rsidP="00AE21AF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AE21AF" w14:paraId="6D08601C" w14:textId="77777777" w:rsidTr="00CD2744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EDE52" w14:textId="77777777" w:rsidR="00AE21AF" w:rsidRDefault="00AE21AF" w:rsidP="00CD2744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2. ​</w:t>
            </w:r>
            <w:r>
              <w:rPr>
                <w:rFonts w:ascii="SFNSText" w:eastAsia="SFNSText" w:hAnsi="SFNSText" w:cs="SFNSText"/>
                <w:color w:val="000000"/>
                <w:sz w:val="23"/>
                <w:szCs w:val="23"/>
                <w:shd w:val="clear" w:color="auto" w:fill="FFFFFF"/>
              </w:rPr>
              <w:t>OneNote allows users to convert handwriting to text using the Ink to Text button.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AE21AF" w14:paraId="673680C2" w14:textId="77777777" w:rsidTr="00CD2744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53DA44" w14:textId="77777777" w:rsidR="00AE21AF" w:rsidRDefault="00AE21AF" w:rsidP="00CD2744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DE91A74" w14:textId="77777777" w:rsidR="00AE21AF" w:rsidRDefault="00AE21AF" w:rsidP="00CD2744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12A88D04" w14:textId="77777777" w:rsidR="00AE21AF" w:rsidRDefault="00AE21AF" w:rsidP="00CD2744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AE21AF" w14:paraId="0F205B9F" w14:textId="77777777" w:rsidTr="00CD2744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F6760F" w14:textId="77777777" w:rsidR="00AE21AF" w:rsidRDefault="00AE21AF" w:rsidP="00CD2744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A1BE048" w14:textId="77777777" w:rsidR="00AE21AF" w:rsidRDefault="00AE21AF" w:rsidP="00CD2744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1A782B43" w14:textId="77777777" w:rsidR="00AE21AF" w:rsidRDefault="00AE21AF" w:rsidP="00CD2744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14:paraId="676791AA" w14:textId="77777777" w:rsidR="00AE21AF" w:rsidRDefault="00AE21AF" w:rsidP="00CD2744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69"/>
              <w:gridCol w:w="3021"/>
            </w:tblGrid>
            <w:tr w:rsidR="00AE21AF" w14:paraId="2FAAB66D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B4C1BB9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1D05071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AE21AF" w14:paraId="4833F314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3252FFE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4AEFD31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AE21AF" w14:paraId="4BC875BE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C011B8A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18A255F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Converting Handwriting to Text</w:t>
                  </w:r>
                  <w:r>
                    <w:rPr>
                      <w:color w:val="000000"/>
                      <w:sz w:val="22"/>
                      <w:szCs w:val="22"/>
                    </w:rPr>
                    <w:br/>
                    <w:t>PA-3</w:t>
                  </w:r>
                </w:p>
              </w:tc>
            </w:tr>
            <w:tr w:rsidR="00AE21AF" w14:paraId="3AF690B5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459D7C2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5B7103B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True / False</w:t>
                  </w:r>
                </w:p>
              </w:tc>
            </w:tr>
            <w:tr w:rsidR="00AE21AF" w14:paraId="0E16FBBE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01A5176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CB3F050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AE21AF" w14:paraId="32FF27E7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2C450DD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05EE189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4/26/2016 7:26 PM</w:t>
                  </w:r>
                </w:p>
              </w:tc>
            </w:tr>
            <w:tr w:rsidR="00AE21AF" w14:paraId="489D8DCB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1AA8850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63C0BCE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4/26/2016 7:27 PM</w:t>
                  </w:r>
                </w:p>
              </w:tc>
            </w:tr>
          </w:tbl>
          <w:p w14:paraId="5F5578CE" w14:textId="77777777" w:rsidR="00AE21AF" w:rsidRDefault="00AE21AF" w:rsidP="00CD2744"/>
        </w:tc>
      </w:tr>
    </w:tbl>
    <w:p w14:paraId="755BF3E0" w14:textId="77777777" w:rsidR="00AE21AF" w:rsidRDefault="00AE21AF" w:rsidP="00AE21AF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AE21AF" w14:paraId="03F1E7B8" w14:textId="77777777" w:rsidTr="00CD2744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7D32E" w14:textId="77777777" w:rsidR="00AE21AF" w:rsidRDefault="00AE21AF" w:rsidP="00CD2744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3. ​</w:t>
            </w:r>
            <w:r>
              <w:rPr>
                <w:rFonts w:ascii="SFNSText" w:eastAsia="SFNSText" w:hAnsi="SFNSText" w:cs="SFNSText"/>
                <w:color w:val="000000"/>
                <w:sz w:val="23"/>
                <w:szCs w:val="23"/>
                <w:shd w:val="clear" w:color="auto" w:fill="FFFFFF"/>
              </w:rPr>
              <w:t>​It is possible to record audio conversations with OneNote if your computer or device has a camera and/or a microphone.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AE21AF" w14:paraId="670F693C" w14:textId="77777777" w:rsidTr="00CD2744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5D80D3" w14:textId="77777777" w:rsidR="00AE21AF" w:rsidRDefault="00AE21AF" w:rsidP="00CD2744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623F4D1" w14:textId="77777777" w:rsidR="00AE21AF" w:rsidRDefault="00AE21AF" w:rsidP="00CD2744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5C73F1C8" w14:textId="77777777" w:rsidR="00AE21AF" w:rsidRDefault="00AE21AF" w:rsidP="00CD2744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AE21AF" w14:paraId="685ABC59" w14:textId="77777777" w:rsidTr="00CD2744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450BFF" w14:textId="77777777" w:rsidR="00AE21AF" w:rsidRDefault="00AE21AF" w:rsidP="00CD2744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54EA1060" w14:textId="77777777" w:rsidR="00AE21AF" w:rsidRDefault="00AE21AF" w:rsidP="00CD2744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32830B71" w14:textId="77777777" w:rsidR="00AE21AF" w:rsidRDefault="00AE21AF" w:rsidP="00CD2744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14:paraId="7BF89B6A" w14:textId="77777777" w:rsidR="00AE21AF" w:rsidRDefault="00AE21AF" w:rsidP="00CD2744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69"/>
              <w:gridCol w:w="1982"/>
            </w:tblGrid>
            <w:tr w:rsidR="00AE21AF" w14:paraId="2A9F8CE3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B6F1FBB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12103E7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AE21AF" w14:paraId="4244C052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5EC9D62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15E85EE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AE21AF" w14:paraId="3728D555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292E0DB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7C90DF2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PA-4</w:t>
                  </w:r>
                  <w:r>
                    <w:rPr>
                      <w:color w:val="000000"/>
                      <w:sz w:val="22"/>
                      <w:szCs w:val="22"/>
                    </w:rPr>
                    <w:br/>
                    <w:t>Recording a Lecture</w:t>
                  </w:r>
                </w:p>
              </w:tc>
            </w:tr>
            <w:tr w:rsidR="00AE21AF" w14:paraId="20294185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48CDE3E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B36CB7D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True / False</w:t>
                  </w:r>
                </w:p>
              </w:tc>
            </w:tr>
            <w:tr w:rsidR="00AE21AF" w14:paraId="79078E28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9C34D40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4778A76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AE21AF" w14:paraId="774F7BC0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1E584B3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D209DB8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4/26/2016 7:27 PM</w:t>
                  </w:r>
                </w:p>
              </w:tc>
            </w:tr>
            <w:tr w:rsidR="00AE21AF" w14:paraId="7D10804F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F4B61C5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9F2A77F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4/26/2016 7:29 PM</w:t>
                  </w:r>
                </w:p>
              </w:tc>
            </w:tr>
          </w:tbl>
          <w:p w14:paraId="7D175A58" w14:textId="77777777" w:rsidR="00AE21AF" w:rsidRDefault="00AE21AF" w:rsidP="00CD2744"/>
        </w:tc>
      </w:tr>
    </w:tbl>
    <w:p w14:paraId="72533A29" w14:textId="77777777" w:rsidR="00AE21AF" w:rsidRDefault="00AE21AF" w:rsidP="00AE21AF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AE21AF" w14:paraId="0281F94C" w14:textId="77777777" w:rsidTr="00CD2744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B1932" w14:textId="77777777" w:rsidR="00AE21AF" w:rsidRDefault="00AE21AF" w:rsidP="00CD2744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4. ​</w:t>
            </w:r>
            <w:r>
              <w:rPr>
                <w:rFonts w:ascii="SFNSText" w:eastAsia="SFNSText" w:hAnsi="SFNSText" w:cs="SFNSText"/>
                <w:color w:val="000000"/>
                <w:sz w:val="23"/>
                <w:szCs w:val="23"/>
                <w:shd w:val="clear" w:color="auto" w:fill="FFFFFF"/>
              </w:rPr>
              <w:t>​Microsoft Sway is available as an app on Office365 or at Sway.com.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AE21AF" w14:paraId="71BE16C4" w14:textId="77777777" w:rsidTr="00CD2744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329F5B" w14:textId="77777777" w:rsidR="00AE21AF" w:rsidRDefault="00AE21AF" w:rsidP="00CD2744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4183A35" w14:textId="77777777" w:rsidR="00AE21AF" w:rsidRDefault="00AE21AF" w:rsidP="00CD2744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007DB60F" w14:textId="77777777" w:rsidR="00AE21AF" w:rsidRDefault="00AE21AF" w:rsidP="00CD2744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AE21AF" w14:paraId="1CCCCD22" w14:textId="77777777" w:rsidTr="00CD2744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7C5BAF" w14:textId="77777777" w:rsidR="00AE21AF" w:rsidRDefault="00AE21AF" w:rsidP="00CD2744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51D61EF7" w14:textId="77777777" w:rsidR="00AE21AF" w:rsidRDefault="00AE21AF" w:rsidP="00CD2744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1E6ED422" w14:textId="77777777" w:rsidR="00AE21AF" w:rsidRDefault="00AE21AF" w:rsidP="00CD2744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14:paraId="77E64E57" w14:textId="77777777" w:rsidR="00AE21AF" w:rsidRDefault="00AE21AF" w:rsidP="00CD2744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69"/>
              <w:gridCol w:w="1994"/>
            </w:tblGrid>
            <w:tr w:rsidR="00AE21AF" w14:paraId="610CDD5C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59585A43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D8BA384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AE21AF" w14:paraId="414C2BEF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5950D87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234DE98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AE21AF" w14:paraId="531465CA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23E4AF1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ACDC53C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Introduction to Sway</w:t>
                  </w:r>
                  <w:r>
                    <w:rPr>
                      <w:color w:val="000000"/>
                      <w:sz w:val="22"/>
                      <w:szCs w:val="22"/>
                    </w:rPr>
                    <w:br/>
                    <w:t>PA-6</w:t>
                  </w:r>
                </w:p>
              </w:tc>
            </w:tr>
            <w:tr w:rsidR="00AE21AF" w14:paraId="4C57B714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5091CBCD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4445403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True / False</w:t>
                  </w:r>
                </w:p>
              </w:tc>
            </w:tr>
            <w:tr w:rsidR="00AE21AF" w14:paraId="59702A4B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5C1758C0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6B49977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AE21AF" w14:paraId="4ED6DA33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F1364B3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60AFE9E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4/26/2016 7:35 PM</w:t>
                  </w:r>
                </w:p>
              </w:tc>
            </w:tr>
            <w:tr w:rsidR="00AE21AF" w14:paraId="709018DE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37DB876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91A49DB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4/26/2016 7:38 PM</w:t>
                  </w:r>
                </w:p>
              </w:tc>
            </w:tr>
          </w:tbl>
          <w:p w14:paraId="6316F355" w14:textId="77777777" w:rsidR="00AE21AF" w:rsidRDefault="00AE21AF" w:rsidP="00CD2744"/>
        </w:tc>
      </w:tr>
    </w:tbl>
    <w:p w14:paraId="4F457DEC" w14:textId="77777777" w:rsidR="00AE21AF" w:rsidRDefault="00AE21AF" w:rsidP="00AE21AF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AE21AF" w14:paraId="0455D3CF" w14:textId="77777777" w:rsidTr="00CD2744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CB21C" w14:textId="77777777" w:rsidR="00AE21AF" w:rsidRDefault="00AE21AF" w:rsidP="00CD2744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5. ​</w:t>
            </w:r>
            <w:r>
              <w:rPr>
                <w:rFonts w:ascii="SFNSText" w:eastAsia="SFNSText" w:hAnsi="SFNSText" w:cs="SFNSText"/>
                <w:color w:val="000000"/>
                <w:sz w:val="23"/>
                <w:szCs w:val="23"/>
                <w:shd w:val="clear" w:color="auto" w:fill="FFFFFF"/>
              </w:rPr>
              <w:t>​Sway users work through a Storyline, which has tools and a work area for composing a digital story.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AE21AF" w14:paraId="219D560C" w14:textId="77777777" w:rsidTr="00CD2744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49B1D0" w14:textId="77777777" w:rsidR="00AE21AF" w:rsidRDefault="00AE21AF" w:rsidP="00CD2744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A376A01" w14:textId="77777777" w:rsidR="00AE21AF" w:rsidRDefault="00AE21AF" w:rsidP="00CD2744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4AEA8280" w14:textId="77777777" w:rsidR="00AE21AF" w:rsidRDefault="00AE21AF" w:rsidP="00CD2744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AE21AF" w14:paraId="4505BAC5" w14:textId="77777777" w:rsidTr="00CD2744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FAD344" w14:textId="77777777" w:rsidR="00AE21AF" w:rsidRDefault="00AE21AF" w:rsidP="00CD2744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5087A76D" w14:textId="77777777" w:rsidR="00AE21AF" w:rsidRDefault="00AE21AF" w:rsidP="00CD2744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7F2EE4A0" w14:textId="77777777" w:rsidR="00AE21AF" w:rsidRDefault="00AE21AF" w:rsidP="00CD2744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14:paraId="07DB0018" w14:textId="77777777" w:rsidR="00AE21AF" w:rsidRDefault="00AE21AF" w:rsidP="00CD2744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69"/>
              <w:gridCol w:w="2911"/>
            </w:tblGrid>
            <w:tr w:rsidR="00AE21AF" w14:paraId="69329A72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79F5B1A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776F21A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AE21AF" w14:paraId="5E9089E0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555C00CC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59775D7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AE21AF" w14:paraId="083141CC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A064F3B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F1A8A1D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Creating a Sway Presentation</w:t>
                  </w:r>
                  <w:r>
                    <w:rPr>
                      <w:color w:val="000000"/>
                      <w:sz w:val="22"/>
                      <w:szCs w:val="22"/>
                    </w:rPr>
                    <w:br/>
                    <w:t>PA-6</w:t>
                  </w:r>
                </w:p>
              </w:tc>
            </w:tr>
            <w:tr w:rsidR="00AE21AF" w14:paraId="62412F30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4B5D89E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F44175E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True / False</w:t>
                  </w:r>
                </w:p>
              </w:tc>
            </w:tr>
            <w:tr w:rsidR="00AE21AF" w14:paraId="26F81F78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9BC2D8F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32CC115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AE21AF" w14:paraId="0A18120F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7DBF418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C300AB7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4/26/2016 7:38 PM</w:t>
                  </w:r>
                </w:p>
              </w:tc>
            </w:tr>
            <w:tr w:rsidR="00AE21AF" w14:paraId="36C55625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58797B6D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780E45B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4/26/2016 7:46 PM</w:t>
                  </w:r>
                </w:p>
              </w:tc>
            </w:tr>
          </w:tbl>
          <w:p w14:paraId="4B86902C" w14:textId="77777777" w:rsidR="00AE21AF" w:rsidRDefault="00AE21AF" w:rsidP="00CD2744"/>
        </w:tc>
      </w:tr>
    </w:tbl>
    <w:p w14:paraId="6BAB6E49" w14:textId="77777777" w:rsidR="00AE21AF" w:rsidRDefault="00AE21AF" w:rsidP="00AE21AF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AE21AF" w14:paraId="05896EF6" w14:textId="77777777" w:rsidTr="00CD2744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2C84D" w14:textId="77777777" w:rsidR="00AE21AF" w:rsidRDefault="00AE21AF" w:rsidP="00CD2744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6. </w:t>
            </w:r>
            <w:r>
              <w:rPr>
                <w:rFonts w:ascii="SFNSText" w:eastAsia="SFNSText" w:hAnsi="SFNSText" w:cs="SFNSText"/>
                <w:color w:val="000000"/>
                <w:sz w:val="23"/>
                <w:szCs w:val="23"/>
                <w:shd w:val="clear" w:color="auto" w:fill="FFFFFF"/>
              </w:rPr>
              <w:t>Sway will not resize background images, so it is necessary to purchase a separate app to do that.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AE21AF" w14:paraId="030DDB21" w14:textId="77777777" w:rsidTr="00CD2744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BB0D76" w14:textId="77777777" w:rsidR="00AE21AF" w:rsidRDefault="00AE21AF" w:rsidP="00CD2744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E003963" w14:textId="77777777" w:rsidR="00AE21AF" w:rsidRDefault="00AE21AF" w:rsidP="00CD2744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79A67CC7" w14:textId="77777777" w:rsidR="00AE21AF" w:rsidRDefault="00AE21AF" w:rsidP="00CD2744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AE21AF" w14:paraId="0A514A7C" w14:textId="77777777" w:rsidTr="00CD2744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9C25C7" w14:textId="77777777" w:rsidR="00AE21AF" w:rsidRDefault="00AE21AF" w:rsidP="00CD2744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2622441" w14:textId="77777777" w:rsidR="00AE21AF" w:rsidRDefault="00AE21AF" w:rsidP="00CD2744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5A159DBD" w14:textId="77777777" w:rsidR="00AE21AF" w:rsidRDefault="00AE21AF" w:rsidP="00CD2744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14:paraId="6BA31CF5" w14:textId="77777777" w:rsidR="00AE21AF" w:rsidRDefault="00AE21AF" w:rsidP="00CD2744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69"/>
              <w:gridCol w:w="1994"/>
            </w:tblGrid>
            <w:tr w:rsidR="00AE21AF" w14:paraId="6915EB76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B9ADFC2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F86FFF3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AE21AF" w14:paraId="252E5AF3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8F6F413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4FE2717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AE21AF" w14:paraId="18088323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E63DB97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57EC1C5A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Introduction to Sway</w:t>
                  </w:r>
                  <w:r>
                    <w:rPr>
                      <w:color w:val="000000"/>
                      <w:sz w:val="22"/>
                      <w:szCs w:val="22"/>
                    </w:rPr>
                    <w:br/>
                    <w:t>PA-6</w:t>
                  </w:r>
                </w:p>
              </w:tc>
            </w:tr>
            <w:tr w:rsidR="00AE21AF" w14:paraId="11A051E7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99B9269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04C7E92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True / False</w:t>
                  </w:r>
                </w:p>
              </w:tc>
            </w:tr>
            <w:tr w:rsidR="00AE21AF" w14:paraId="46B14815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E72BA80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2698F75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AE21AF" w14:paraId="7215326D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A271989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90B5051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4/26/2016 7:46 PM</w:t>
                  </w:r>
                </w:p>
              </w:tc>
            </w:tr>
            <w:tr w:rsidR="00AE21AF" w14:paraId="05E0C23F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23C7B3B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5550552F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4/26/2016 7:48 PM</w:t>
                  </w:r>
                </w:p>
              </w:tc>
            </w:tr>
          </w:tbl>
          <w:p w14:paraId="1A889A05" w14:textId="77777777" w:rsidR="00AE21AF" w:rsidRDefault="00AE21AF" w:rsidP="00CD2744"/>
        </w:tc>
      </w:tr>
    </w:tbl>
    <w:p w14:paraId="04728F3D" w14:textId="77777777" w:rsidR="00AE21AF" w:rsidRDefault="00AE21AF" w:rsidP="00AE21AF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AE21AF" w14:paraId="69E75FDB" w14:textId="77777777" w:rsidTr="00CD2744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DCFA8" w14:textId="77777777" w:rsidR="00AE21AF" w:rsidRDefault="00AE21AF" w:rsidP="00CD2744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7. ​</w:t>
            </w:r>
            <w:r>
              <w:rPr>
                <w:rFonts w:ascii="SFNSText" w:eastAsia="SFNSText" w:hAnsi="SFNSText" w:cs="SFNSText"/>
                <w:color w:val="000000"/>
                <w:sz w:val="23"/>
                <w:szCs w:val="23"/>
                <w:shd w:val="clear" w:color="auto" w:fill="FFFFFF"/>
              </w:rPr>
              <w:t>Office Mix is an add-in for Microsoft PowerPoint, which allows users to enhance PowerPoint presentations.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AE21AF" w14:paraId="41F6B07F" w14:textId="77777777" w:rsidTr="00CD2744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443838" w14:textId="77777777" w:rsidR="00AE21AF" w:rsidRDefault="00AE21AF" w:rsidP="00CD2744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B2DB488" w14:textId="77777777" w:rsidR="00AE21AF" w:rsidRDefault="00AE21AF" w:rsidP="00CD2744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4373865F" w14:textId="77777777" w:rsidR="00AE21AF" w:rsidRDefault="00AE21AF" w:rsidP="00CD2744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AE21AF" w14:paraId="0F8BE165" w14:textId="77777777" w:rsidTr="00CD2744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DDC4A4" w14:textId="77777777" w:rsidR="00AE21AF" w:rsidRDefault="00AE21AF" w:rsidP="00CD2744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9CD8C83" w14:textId="77777777" w:rsidR="00AE21AF" w:rsidRDefault="00AE21AF" w:rsidP="00CD2744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0D945BA1" w14:textId="77777777" w:rsidR="00AE21AF" w:rsidRDefault="00AE21AF" w:rsidP="00CD2744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14:paraId="0452921F" w14:textId="77777777" w:rsidR="00AE21AF" w:rsidRDefault="00AE21AF" w:rsidP="00CD2744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69"/>
              <w:gridCol w:w="2030"/>
            </w:tblGrid>
            <w:tr w:rsidR="00AE21AF" w14:paraId="110850AE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EBC6C1A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D8C0E2A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AE21AF" w14:paraId="30F7257D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70BDA83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CCA8903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AE21AF" w14:paraId="1CFA4A2C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465E762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46A4C35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Introduction to Office</w:t>
                  </w:r>
                  <w:r>
                    <w:rPr>
                      <w:color w:val="000000"/>
                      <w:sz w:val="22"/>
                      <w:szCs w:val="22"/>
                    </w:rPr>
                    <w:br/>
                    <w:t>PA-10</w:t>
                  </w:r>
                </w:p>
              </w:tc>
            </w:tr>
            <w:tr w:rsidR="00AE21AF" w14:paraId="275310CE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8FC474F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1488CED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True / False</w:t>
                  </w:r>
                </w:p>
              </w:tc>
            </w:tr>
            <w:tr w:rsidR="00AE21AF" w14:paraId="0E38DDF9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8B864DC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5022457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AE21AF" w14:paraId="08369BE4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6A84E0F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1C75C8E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4/26/2016 7:48 PM</w:t>
                  </w:r>
                </w:p>
              </w:tc>
            </w:tr>
            <w:tr w:rsidR="00AE21AF" w14:paraId="471A9DDD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2072750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577BE55A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4/26/2016 7:49 PM</w:t>
                  </w:r>
                </w:p>
              </w:tc>
            </w:tr>
          </w:tbl>
          <w:p w14:paraId="6326FDE7" w14:textId="77777777" w:rsidR="00AE21AF" w:rsidRDefault="00AE21AF" w:rsidP="00CD2744"/>
        </w:tc>
      </w:tr>
    </w:tbl>
    <w:p w14:paraId="6C5545B3" w14:textId="77777777" w:rsidR="00AE21AF" w:rsidRDefault="00AE21AF" w:rsidP="00AE21AF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AE21AF" w14:paraId="7DE87B56" w14:textId="77777777" w:rsidTr="00CD2744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FC882" w14:textId="77777777" w:rsidR="00AE21AF" w:rsidRDefault="00AE21AF" w:rsidP="00CD2744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8. ​</w:t>
            </w:r>
            <w:r>
              <w:rPr>
                <w:rFonts w:ascii="SFNSText" w:eastAsia="SFNSText" w:hAnsi="SFNSText" w:cs="SFNSText"/>
                <w:color w:val="000000"/>
                <w:sz w:val="23"/>
                <w:szCs w:val="23"/>
                <w:shd w:val="clear" w:color="auto" w:fill="FFFFFF"/>
              </w:rPr>
              <w:t>​Through Office Mix, video clips, slide notes, and screen recordings can be added to PowerPoint presentations.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AE21AF" w14:paraId="1D26698B" w14:textId="77777777" w:rsidTr="00CD2744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9BED08" w14:textId="77777777" w:rsidR="00AE21AF" w:rsidRDefault="00AE21AF" w:rsidP="00CD2744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7E12287" w14:textId="77777777" w:rsidR="00AE21AF" w:rsidRDefault="00AE21AF" w:rsidP="00CD2744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62F6479E" w14:textId="77777777" w:rsidR="00AE21AF" w:rsidRDefault="00AE21AF" w:rsidP="00CD2744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AE21AF" w14:paraId="0339A143" w14:textId="77777777" w:rsidTr="00CD2744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ABB79C" w14:textId="77777777" w:rsidR="00AE21AF" w:rsidRDefault="00AE21AF" w:rsidP="00CD2744"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7AFCBC5" w14:textId="77777777" w:rsidR="00AE21AF" w:rsidRDefault="00AE21AF" w:rsidP="00CD2744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7E28EDD9" w14:textId="77777777" w:rsidR="00AE21AF" w:rsidRDefault="00AE21AF" w:rsidP="00CD2744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14:paraId="54EC2B87" w14:textId="77777777" w:rsidR="00AE21AF" w:rsidRDefault="00AE21AF" w:rsidP="00CD2744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69"/>
              <w:gridCol w:w="2128"/>
            </w:tblGrid>
            <w:tr w:rsidR="00AE21AF" w14:paraId="35A3389E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34ECFFD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18DBD49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AE21AF" w14:paraId="1570FD0F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51BFDE7B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8C700A8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AE21AF" w14:paraId="7C808B64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AA8DBA0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AFE654A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Capturing Video Clips</w:t>
                  </w:r>
                  <w:r>
                    <w:rPr>
                      <w:color w:val="000000"/>
                      <w:sz w:val="22"/>
                      <w:szCs w:val="22"/>
                    </w:rPr>
                    <w:br/>
                    <w:t>PA-11</w:t>
                  </w:r>
                </w:p>
              </w:tc>
            </w:tr>
            <w:tr w:rsidR="00AE21AF" w14:paraId="63AE8FCA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A706E6A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648D8B5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True / False</w:t>
                  </w:r>
                </w:p>
              </w:tc>
            </w:tr>
            <w:tr w:rsidR="00AE21AF" w14:paraId="5F4B4910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ACF11EC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4EF66E6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AE21AF" w14:paraId="1A96A427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63EDDE6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4D3C0C3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4/26/2016 7:50 PM</w:t>
                  </w:r>
                </w:p>
              </w:tc>
            </w:tr>
            <w:tr w:rsidR="00AE21AF" w14:paraId="7D02BB14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0241F32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4CD8F64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4/26/2016 7:51 PM</w:t>
                  </w:r>
                </w:p>
              </w:tc>
            </w:tr>
          </w:tbl>
          <w:p w14:paraId="6CCFE09B" w14:textId="77777777" w:rsidR="00AE21AF" w:rsidRDefault="00AE21AF" w:rsidP="00CD2744"/>
        </w:tc>
      </w:tr>
    </w:tbl>
    <w:p w14:paraId="5AD09B23" w14:textId="77777777" w:rsidR="00AE21AF" w:rsidRDefault="00AE21AF" w:rsidP="00AE21AF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AE21AF" w14:paraId="40E1A819" w14:textId="77777777" w:rsidTr="00CD2744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C622A" w14:textId="77777777" w:rsidR="00AE21AF" w:rsidRDefault="00AE21AF" w:rsidP="00CD2744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9. ​</w:t>
            </w:r>
            <w:r>
              <w:rPr>
                <w:rFonts w:ascii="SFNSText" w:eastAsia="SFNSText" w:hAnsi="SFNSText" w:cs="SFNSText"/>
                <w:color w:val="000000"/>
                <w:sz w:val="23"/>
                <w:szCs w:val="23"/>
                <w:shd w:val="clear" w:color="auto" w:fill="FFFFFF"/>
              </w:rPr>
              <w:t>​Office Mix is currently capable of handling extended response quizzes, with more quiz types to be available soon.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AE21AF" w14:paraId="6C72690F" w14:textId="77777777" w:rsidTr="00CD2744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AE8D92" w14:textId="77777777" w:rsidR="00AE21AF" w:rsidRDefault="00AE21AF" w:rsidP="00CD2744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779E93E" w14:textId="77777777" w:rsidR="00AE21AF" w:rsidRDefault="00AE21AF" w:rsidP="00CD2744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6AF5A2C6" w14:textId="77777777" w:rsidR="00AE21AF" w:rsidRDefault="00AE21AF" w:rsidP="00CD2744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AE21AF" w14:paraId="28DAAD40" w14:textId="77777777" w:rsidTr="00CD2744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354A46" w14:textId="77777777" w:rsidR="00AE21AF" w:rsidRDefault="00AE21AF" w:rsidP="00CD2744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36F59F1" w14:textId="77777777" w:rsidR="00AE21AF" w:rsidRDefault="00AE21AF" w:rsidP="00CD2744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01DA256E" w14:textId="77777777" w:rsidR="00AE21AF" w:rsidRDefault="00AE21AF" w:rsidP="00CD2744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14:paraId="6835443F" w14:textId="77777777" w:rsidR="00AE21AF" w:rsidRDefault="00AE21AF" w:rsidP="00CD2744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69"/>
              <w:gridCol w:w="4391"/>
            </w:tblGrid>
            <w:tr w:rsidR="00AE21AF" w14:paraId="633F32AA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5E88071E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385E8C2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AE21AF" w14:paraId="497CA4B9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A879BF2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F7653E1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AE21AF" w14:paraId="5DCD70C2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DC819B5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08F200E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Inserting Quizzes, Live Webpages, and Apps</w:t>
                  </w:r>
                  <w:r>
                    <w:rPr>
                      <w:color w:val="000000"/>
                      <w:sz w:val="22"/>
                      <w:szCs w:val="22"/>
                    </w:rPr>
                    <w:br/>
                    <w:t>PA-12</w:t>
                  </w:r>
                </w:p>
              </w:tc>
            </w:tr>
            <w:tr w:rsidR="00AE21AF" w14:paraId="1B6265C5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D6B9ABE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41C43D1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True / False</w:t>
                  </w:r>
                </w:p>
              </w:tc>
            </w:tr>
            <w:tr w:rsidR="00AE21AF" w14:paraId="5071AAF5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8E6FCED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081D914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AE21AF" w14:paraId="7226919C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3B858EA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237CFAA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4/26/2016 7:51 PM</w:t>
                  </w:r>
                </w:p>
              </w:tc>
            </w:tr>
            <w:tr w:rsidR="00AE21AF" w14:paraId="2B055244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CACFA3E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308FE02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4/26/2016 7:52 PM</w:t>
                  </w:r>
                </w:p>
              </w:tc>
            </w:tr>
          </w:tbl>
          <w:p w14:paraId="0631D5BF" w14:textId="77777777" w:rsidR="00AE21AF" w:rsidRDefault="00AE21AF" w:rsidP="00CD2744"/>
        </w:tc>
      </w:tr>
    </w:tbl>
    <w:p w14:paraId="2BFAAB43" w14:textId="77777777" w:rsidR="00AE21AF" w:rsidRDefault="00AE21AF" w:rsidP="00AE21AF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AE21AF" w14:paraId="38F89D07" w14:textId="77777777" w:rsidTr="00CD2744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8FD8F" w14:textId="77777777" w:rsidR="00AE21AF" w:rsidRDefault="00AE21AF" w:rsidP="00CD2744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10. ​</w:t>
            </w:r>
            <w:r>
              <w:rPr>
                <w:rFonts w:ascii="SFNSText" w:eastAsia="SFNSText" w:hAnsi="SFNSText" w:cs="SFNSText"/>
                <w:color w:val="000000"/>
                <w:sz w:val="23"/>
                <w:szCs w:val="23"/>
                <w:shd w:val="clear" w:color="auto" w:fill="FFFFFF"/>
              </w:rPr>
              <w:t>​Microsoft Edge is a Web browser that was designed as an add-in to Internet Explorer.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AE21AF" w14:paraId="761850A6" w14:textId="77777777" w:rsidTr="00CD2744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743716" w14:textId="77777777" w:rsidR="00AE21AF" w:rsidRDefault="00AE21AF" w:rsidP="00CD2744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971FC30" w14:textId="77777777" w:rsidR="00AE21AF" w:rsidRDefault="00AE21AF" w:rsidP="00CD2744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24E4BC4B" w14:textId="77777777" w:rsidR="00AE21AF" w:rsidRDefault="00AE21AF" w:rsidP="00CD2744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AE21AF" w14:paraId="794C1908" w14:textId="77777777" w:rsidTr="00CD2744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DAF47B" w14:textId="77777777" w:rsidR="00AE21AF" w:rsidRDefault="00AE21AF" w:rsidP="00CD2744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3E1D60B" w14:textId="77777777" w:rsidR="00AE21AF" w:rsidRDefault="00AE21AF" w:rsidP="00CD2744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39DD4926" w14:textId="77777777" w:rsidR="00AE21AF" w:rsidRDefault="00AE21AF" w:rsidP="00CD2744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14:paraId="77694D20" w14:textId="77777777" w:rsidR="00AE21AF" w:rsidRDefault="00AE21AF" w:rsidP="00CD2744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69"/>
              <w:gridCol w:w="2923"/>
            </w:tblGrid>
            <w:tr w:rsidR="00AE21AF" w14:paraId="642E3562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DC0C355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7124D5A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AE21AF" w14:paraId="74197A82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5BC2D993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5D21C899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AE21AF" w14:paraId="47E0E676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07DC0C5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358FCA4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Introduction to Microsoft Edge</w:t>
                  </w:r>
                  <w:r>
                    <w:rPr>
                      <w:color w:val="000000"/>
                      <w:sz w:val="22"/>
                      <w:szCs w:val="22"/>
                    </w:rPr>
                    <w:br/>
                    <w:t>PA-14</w:t>
                  </w:r>
                </w:p>
              </w:tc>
            </w:tr>
            <w:tr w:rsidR="00AE21AF" w14:paraId="55336F64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9F61044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FDABA8D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True / False</w:t>
                  </w:r>
                </w:p>
              </w:tc>
            </w:tr>
            <w:tr w:rsidR="00AE21AF" w14:paraId="30876C9E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14523B3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47751BC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AE21AF" w14:paraId="05AF91A6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565EC2A3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C5DCDDF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4/26/2016 7:52 PM</w:t>
                  </w:r>
                </w:p>
              </w:tc>
            </w:tr>
            <w:tr w:rsidR="00AE21AF" w14:paraId="57BB693A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B73322C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D58838C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4/26/2016 7:53 PM</w:t>
                  </w:r>
                </w:p>
              </w:tc>
            </w:tr>
          </w:tbl>
          <w:p w14:paraId="4BC0A7F7" w14:textId="77777777" w:rsidR="00AE21AF" w:rsidRDefault="00AE21AF" w:rsidP="00CD2744"/>
        </w:tc>
      </w:tr>
    </w:tbl>
    <w:p w14:paraId="34ACD768" w14:textId="77777777" w:rsidR="00AE21AF" w:rsidRDefault="00AE21AF" w:rsidP="00AE21AF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AE21AF" w14:paraId="57CE529F" w14:textId="77777777" w:rsidTr="00CD2744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07DA8" w14:textId="77777777" w:rsidR="00AE21AF" w:rsidRDefault="00AE21AF" w:rsidP="00CD2744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11. ​</w:t>
            </w:r>
            <w:r>
              <w:rPr>
                <w:rFonts w:ascii="SFNSText" w:eastAsia="SFNSText" w:hAnsi="SFNSText" w:cs="SFNSText"/>
                <w:color w:val="000000"/>
                <w:sz w:val="23"/>
                <w:szCs w:val="23"/>
                <w:shd w:val="clear" w:color="auto" w:fill="FFFFFF"/>
              </w:rPr>
              <w:t>​Cortana appears as an animated circle in the Address bar when it is turned on and you might need assistance.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AE21AF" w14:paraId="3809E8AC" w14:textId="77777777" w:rsidTr="00CD2744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717DCF" w14:textId="77777777" w:rsidR="00AE21AF" w:rsidRDefault="00AE21AF" w:rsidP="00CD2744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EF437A1" w14:textId="77777777" w:rsidR="00AE21AF" w:rsidRDefault="00AE21AF" w:rsidP="00CD2744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3A06F5A1" w14:textId="77777777" w:rsidR="00AE21AF" w:rsidRDefault="00AE21AF" w:rsidP="00CD2744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AE21AF" w14:paraId="66A7CF65" w14:textId="77777777" w:rsidTr="00CD2744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2FD763" w14:textId="77777777" w:rsidR="00AE21AF" w:rsidRDefault="00AE21AF" w:rsidP="00CD2744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966E70E" w14:textId="77777777" w:rsidR="00AE21AF" w:rsidRDefault="00AE21AF" w:rsidP="00CD2744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1BBAC1C1" w14:textId="77777777" w:rsidR="00AE21AF" w:rsidRDefault="00AE21AF" w:rsidP="00CD2744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14:paraId="4ECC3E11" w14:textId="77777777" w:rsidR="00AE21AF" w:rsidRDefault="00AE21AF" w:rsidP="00CD2744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69"/>
              <w:gridCol w:w="3290"/>
            </w:tblGrid>
            <w:tr w:rsidR="00AE21AF" w14:paraId="72393097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C75ECFE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3118572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AE21AF" w14:paraId="1BC6AA5D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70A0A51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73A89D5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AE21AF" w14:paraId="101415AF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F828089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C89DDF0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Locating Information with Cortana</w:t>
                  </w:r>
                  <w:r>
                    <w:rPr>
                      <w:color w:val="000000"/>
                      <w:sz w:val="22"/>
                      <w:szCs w:val="22"/>
                    </w:rPr>
                    <w:br/>
                    <w:t>PA-14</w:t>
                  </w:r>
                </w:p>
              </w:tc>
            </w:tr>
            <w:tr w:rsidR="00AE21AF" w14:paraId="63620A0D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D9097B7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5F1929B6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True / False</w:t>
                  </w:r>
                </w:p>
              </w:tc>
            </w:tr>
            <w:tr w:rsidR="00AE21AF" w14:paraId="4D2B0A2C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32873E2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1F272CE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AE21AF" w14:paraId="08AB16FA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73222D1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96E5477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4/26/2016 7:54 PM</w:t>
                  </w:r>
                </w:p>
              </w:tc>
            </w:tr>
            <w:tr w:rsidR="00AE21AF" w14:paraId="5C77CEEA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69D1BB6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43CD301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4/26/2016 7:55 PM</w:t>
                  </w:r>
                </w:p>
              </w:tc>
            </w:tr>
          </w:tbl>
          <w:p w14:paraId="7B49C317" w14:textId="77777777" w:rsidR="00AE21AF" w:rsidRDefault="00AE21AF" w:rsidP="00CD2744"/>
        </w:tc>
      </w:tr>
    </w:tbl>
    <w:p w14:paraId="214494FA" w14:textId="77777777" w:rsidR="00AE21AF" w:rsidRDefault="00AE21AF" w:rsidP="00AE21AF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AE21AF" w14:paraId="66A7F1D8" w14:textId="77777777" w:rsidTr="00CD2744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3EDEB" w14:textId="77777777" w:rsidR="00AE21AF" w:rsidRDefault="00AE21AF" w:rsidP="00CD2744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12. ​</w:t>
            </w:r>
            <w:r>
              <w:rPr>
                <w:rFonts w:ascii="SFNSText" w:eastAsia="SFNSText" w:hAnsi="SFNSText" w:cs="SFNSText"/>
                <w:color w:val="000000"/>
                <w:sz w:val="23"/>
                <w:szCs w:val="23"/>
                <w:shd w:val="clear" w:color="auto" w:fill="FFFFFF"/>
              </w:rPr>
              <w:t>Microsoft Edge will allow users to save webpages, but they cannot be written on.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AE21AF" w14:paraId="32D639E7" w14:textId="77777777" w:rsidTr="00CD2744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9B4BEE" w14:textId="77777777" w:rsidR="00AE21AF" w:rsidRDefault="00AE21AF" w:rsidP="00CD2744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52BCB117" w14:textId="77777777" w:rsidR="00AE21AF" w:rsidRDefault="00AE21AF" w:rsidP="00CD2744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2BE2B212" w14:textId="77777777" w:rsidR="00AE21AF" w:rsidRDefault="00AE21AF" w:rsidP="00CD2744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AE21AF" w14:paraId="1D3F453C" w14:textId="77777777" w:rsidTr="00CD2744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7812D5" w14:textId="77777777" w:rsidR="00AE21AF" w:rsidRDefault="00AE21AF" w:rsidP="00CD2744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C774CE6" w14:textId="77777777" w:rsidR="00AE21AF" w:rsidRDefault="00AE21AF" w:rsidP="00CD2744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14:paraId="27CDCD07" w14:textId="77777777" w:rsidR="00AE21AF" w:rsidRDefault="00AE21AF" w:rsidP="00CD2744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14:paraId="1F4FD169" w14:textId="77777777" w:rsidR="00AE21AF" w:rsidRDefault="00AE21AF" w:rsidP="00CD2744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69"/>
              <w:gridCol w:w="2165"/>
            </w:tblGrid>
            <w:tr w:rsidR="00AE21AF" w14:paraId="446BFFED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54216EFA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1AB51C0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AE21AF" w14:paraId="5D338048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E460461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5F2302E9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AE21AF" w14:paraId="425B18E3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BCD299E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8C2559C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Annotating Webpages</w:t>
                  </w:r>
                  <w:r>
                    <w:rPr>
                      <w:color w:val="000000"/>
                      <w:sz w:val="22"/>
                      <w:szCs w:val="22"/>
                    </w:rPr>
                    <w:br/>
                    <w:t>PA-15</w:t>
                  </w:r>
                </w:p>
              </w:tc>
            </w:tr>
            <w:tr w:rsidR="00AE21AF" w14:paraId="2CFD2610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BD6A6CA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4C9638F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True / False</w:t>
                  </w:r>
                </w:p>
              </w:tc>
            </w:tr>
            <w:tr w:rsidR="00AE21AF" w14:paraId="084BE2A3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6AA07BC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3F77B8E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AE21AF" w14:paraId="41C49700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24237D7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1652EE4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4/26/2016 7:56 PM</w:t>
                  </w:r>
                </w:p>
              </w:tc>
            </w:tr>
            <w:tr w:rsidR="00AE21AF" w14:paraId="0DE6586D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DE1C15A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8C3782E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4/26/2016 7:57 PM</w:t>
                  </w:r>
                </w:p>
              </w:tc>
            </w:tr>
          </w:tbl>
          <w:p w14:paraId="58DB0DA9" w14:textId="77777777" w:rsidR="00AE21AF" w:rsidRDefault="00AE21AF" w:rsidP="00CD2744"/>
        </w:tc>
      </w:tr>
    </w:tbl>
    <w:p w14:paraId="53F5E96C" w14:textId="77777777" w:rsidR="00AE21AF" w:rsidRDefault="00AE21AF" w:rsidP="00AE21AF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AE21AF" w14:paraId="15A2E592" w14:textId="77777777" w:rsidTr="00CD2744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8BB0A" w14:textId="77777777" w:rsidR="00AE21AF" w:rsidRDefault="00AE21AF" w:rsidP="00CD2744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13. ​</w:t>
            </w:r>
            <w:r>
              <w:rPr>
                <w:rFonts w:ascii="SFNSText" w:eastAsia="SFNSText" w:hAnsi="SFNSText" w:cs="SFNSText"/>
                <w:color w:val="000000"/>
                <w:sz w:val="23"/>
                <w:szCs w:val="23"/>
                <w:shd w:val="clear" w:color="auto" w:fill="FFFFFF"/>
              </w:rPr>
              <w:t>​Each OneNote notebook is divided into sections, also called Section Tabs. __________________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69"/>
              <w:gridCol w:w="2887"/>
            </w:tblGrid>
            <w:tr w:rsidR="00AE21AF" w14:paraId="4292AD0D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5FC2A34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5EBCFE1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AE21AF" w14:paraId="370052D3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0059C0D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2404769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AE21AF" w14:paraId="0550CA34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2762DAA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AC29166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Introduction to OneNote 2016</w:t>
                  </w:r>
                  <w:r>
                    <w:rPr>
                      <w:color w:val="000000"/>
                      <w:sz w:val="22"/>
                      <w:szCs w:val="22"/>
                    </w:rPr>
                    <w:br/>
                    <w:t>PA-2</w:t>
                  </w:r>
                </w:p>
              </w:tc>
            </w:tr>
            <w:tr w:rsidR="00AE21AF" w14:paraId="2E4363AA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769DFB2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3B768FD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Modified True / False</w:t>
                  </w:r>
                </w:p>
              </w:tc>
            </w:tr>
            <w:tr w:rsidR="00AE21AF" w14:paraId="4D7159DF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A533B9C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622BB1F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AE21AF" w14:paraId="745A1B5C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091900A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B4F82CF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4/26/2016 7:57 PM</w:t>
                  </w:r>
                </w:p>
              </w:tc>
            </w:tr>
            <w:tr w:rsidR="00AE21AF" w14:paraId="00FE1EF5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FD8824C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00B6A69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4/26/2016 7:59 PM</w:t>
                  </w:r>
                </w:p>
              </w:tc>
            </w:tr>
          </w:tbl>
          <w:p w14:paraId="2FF64431" w14:textId="77777777" w:rsidR="00AE21AF" w:rsidRDefault="00AE21AF" w:rsidP="00CD2744"/>
        </w:tc>
      </w:tr>
    </w:tbl>
    <w:p w14:paraId="254DC1E2" w14:textId="77777777" w:rsidR="00AE21AF" w:rsidRDefault="00AE21AF" w:rsidP="00AE21AF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AE21AF" w14:paraId="05E1EF62" w14:textId="77777777" w:rsidTr="00CD2744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3C0E6" w14:textId="77777777" w:rsidR="00AE21AF" w:rsidRDefault="00AE21AF" w:rsidP="00CD2744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14. ​</w:t>
            </w:r>
            <w:r>
              <w:rPr>
                <w:rFonts w:ascii="SFNSText" w:eastAsia="SFNSText" w:hAnsi="SFNSText" w:cs="SFNSText"/>
                <w:color w:val="000000"/>
                <w:sz w:val="23"/>
                <w:szCs w:val="23"/>
                <w:shd w:val="clear" w:color="auto" w:fill="FFFFFF"/>
              </w:rPr>
              <w:t>​It is possible, through OneNote, to draw directly on the screen using drawing tools. __________________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69"/>
              <w:gridCol w:w="2887"/>
            </w:tblGrid>
            <w:tr w:rsidR="00AE21AF" w14:paraId="7051DE11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7DC05D2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ED80557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AE21AF" w14:paraId="7C39592B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FC1135C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D107A86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AE21AF" w14:paraId="246858C8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F1EB571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8237C68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Introduction to OneNote 2016</w:t>
                  </w:r>
                  <w:r>
                    <w:rPr>
                      <w:color w:val="000000"/>
                      <w:sz w:val="22"/>
                      <w:szCs w:val="22"/>
                    </w:rPr>
                    <w:br/>
                    <w:t>PA-2</w:t>
                  </w:r>
                </w:p>
              </w:tc>
            </w:tr>
            <w:tr w:rsidR="00AE21AF" w14:paraId="073B2F6C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5222B092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7DCA88F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Modified True / False</w:t>
                  </w:r>
                </w:p>
              </w:tc>
            </w:tr>
            <w:tr w:rsidR="00AE21AF" w14:paraId="7B6242F2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49701ED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031A3B6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AE21AF" w14:paraId="4A62901E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3AF4936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6984381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4/26/2016 7:59 PM</w:t>
                  </w:r>
                </w:p>
              </w:tc>
            </w:tr>
            <w:tr w:rsidR="00AE21AF" w14:paraId="0CE6D816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23FAA3C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F72A9BF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4/26/2016 7:59 PM</w:t>
                  </w:r>
                </w:p>
              </w:tc>
            </w:tr>
          </w:tbl>
          <w:p w14:paraId="0EFC735A" w14:textId="77777777" w:rsidR="00AE21AF" w:rsidRDefault="00AE21AF" w:rsidP="00CD2744"/>
        </w:tc>
      </w:tr>
    </w:tbl>
    <w:p w14:paraId="47A9321B" w14:textId="77777777" w:rsidR="00AE21AF" w:rsidRDefault="00AE21AF" w:rsidP="00AE21AF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AE21AF" w14:paraId="495A3AAF" w14:textId="77777777" w:rsidTr="00CD2744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415CB" w14:textId="77777777" w:rsidR="00AE21AF" w:rsidRDefault="00AE21AF" w:rsidP="00CD2744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15. ​</w:t>
            </w:r>
            <w:r>
              <w:rPr>
                <w:rFonts w:ascii="SFNSText" w:eastAsia="SFNSText" w:hAnsi="SFNSText" w:cs="SFNSText"/>
                <w:color w:val="000000"/>
                <w:sz w:val="23"/>
                <w:szCs w:val="23"/>
                <w:shd w:val="clear" w:color="auto" w:fill="FFFFFF"/>
              </w:rPr>
              <w:t>​OneNote only allows one type of project to be stored at a time. __________________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69"/>
              <w:gridCol w:w="2960"/>
            </w:tblGrid>
            <w:tr w:rsidR="00AE21AF" w14:paraId="036EEA8C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EF4DA5F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26A4F3F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False -</w:t>
                  </w:r>
                </w:p>
              </w:tc>
            </w:tr>
            <w:tr w:rsidR="00AE21AF" w14:paraId="298F4C54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5128BB59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2A831E8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AE21AF" w14:paraId="24B2C805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96FEB15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559A8A26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Creating a OneNote Notebook</w:t>
                  </w:r>
                  <w:r>
                    <w:rPr>
                      <w:color w:val="000000"/>
                      <w:sz w:val="22"/>
                      <w:szCs w:val="22"/>
                    </w:rPr>
                    <w:br/>
                    <w:t>PA-2</w:t>
                  </w:r>
                </w:p>
              </w:tc>
            </w:tr>
            <w:tr w:rsidR="00AE21AF" w14:paraId="0940CF46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9B03716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83E4DEF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Modified True / False</w:t>
                  </w:r>
                </w:p>
              </w:tc>
            </w:tr>
            <w:tr w:rsidR="00AE21AF" w14:paraId="4F2FFDD2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65C773D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4572B96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AE21AF" w14:paraId="1F48AAB1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F294384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D10242C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4/26/2016 8:01 PM</w:t>
                  </w:r>
                </w:p>
              </w:tc>
            </w:tr>
            <w:tr w:rsidR="00AE21AF" w14:paraId="10FE3E60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1C901C5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5755C89E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4/26/2016 8:03 PM</w:t>
                  </w:r>
                </w:p>
              </w:tc>
            </w:tr>
          </w:tbl>
          <w:p w14:paraId="04ABAEB6" w14:textId="77777777" w:rsidR="00AE21AF" w:rsidRDefault="00AE21AF" w:rsidP="00CD2744"/>
        </w:tc>
      </w:tr>
    </w:tbl>
    <w:p w14:paraId="258A18C1" w14:textId="77777777" w:rsidR="00AE21AF" w:rsidRDefault="00AE21AF" w:rsidP="00AE21AF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AE21AF" w14:paraId="54A36074" w14:textId="77777777" w:rsidTr="00CD2744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45B09" w14:textId="77777777" w:rsidR="00AE21AF" w:rsidRDefault="00AE21AF" w:rsidP="00CD2744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16. </w:t>
            </w:r>
            <w:r>
              <w:rPr>
                <w:rFonts w:ascii="SFNSText" w:eastAsia="SFNSText" w:hAnsi="SFNSText" w:cs="SFNSText"/>
                <w:color w:val="000000"/>
                <w:sz w:val="23"/>
                <w:szCs w:val="23"/>
                <w:shd w:val="clear" w:color="auto" w:fill="FFFFFF"/>
              </w:rPr>
              <w:t>​A Sway site can be shared on Microsoft-approved devices only. __________________</w:t>
            </w:r>
            <w:r>
              <w:rPr>
                <w:rFonts w:ascii="SFNSText" w:eastAsia="SFNSText" w:hAnsi="SFNSText" w:cs="SFNSText"/>
                <w:color w:val="000000"/>
                <w:sz w:val="23"/>
                <w:szCs w:val="23"/>
                <w:shd w:val="clear" w:color="auto" w:fill="FFFFFF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69"/>
              <w:gridCol w:w="2067"/>
            </w:tblGrid>
            <w:tr w:rsidR="00AE21AF" w14:paraId="4D3C52F3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C854793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017D468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False -</w:t>
                  </w:r>
                </w:p>
              </w:tc>
            </w:tr>
            <w:tr w:rsidR="00AE21AF" w14:paraId="34C41D4D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E4724D2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A5C5F63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AE21AF" w14:paraId="7AEF3F6D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2A4DF9F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A23CFFE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PA-6</w:t>
                  </w:r>
                  <w:r>
                    <w:rPr>
                      <w:color w:val="000000"/>
                      <w:sz w:val="22"/>
                      <w:szCs w:val="22"/>
                    </w:rPr>
                    <w:br/>
                    <w:t>Introduction to Sway</w:t>
                  </w:r>
                </w:p>
              </w:tc>
            </w:tr>
            <w:tr w:rsidR="00AE21AF" w14:paraId="4D05F208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76137FA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7AD4390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Modified True / False</w:t>
                  </w:r>
                </w:p>
              </w:tc>
            </w:tr>
            <w:tr w:rsidR="00AE21AF" w14:paraId="40920AC0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8230D85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3CAA7BE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AE21AF" w14:paraId="660F25AE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DB342CA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1160D76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4/26/2016 8:03 PM</w:t>
                  </w:r>
                </w:p>
              </w:tc>
            </w:tr>
            <w:tr w:rsidR="00AE21AF" w14:paraId="1280C061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E257ECB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F7E11E1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4/26/2016 8:05 PM</w:t>
                  </w:r>
                </w:p>
              </w:tc>
            </w:tr>
          </w:tbl>
          <w:p w14:paraId="70610255" w14:textId="77777777" w:rsidR="00AE21AF" w:rsidRDefault="00AE21AF" w:rsidP="00CD2744"/>
        </w:tc>
      </w:tr>
    </w:tbl>
    <w:p w14:paraId="1AB8196F" w14:textId="77777777" w:rsidR="00AE21AF" w:rsidRDefault="00AE21AF" w:rsidP="00AE21AF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AE21AF" w14:paraId="657A6D06" w14:textId="77777777" w:rsidTr="00CD2744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48241" w14:textId="77777777" w:rsidR="00AE21AF" w:rsidRDefault="00AE21AF" w:rsidP="00CD2744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17. ​</w:t>
            </w:r>
            <w:r>
              <w:rPr>
                <w:rFonts w:ascii="SFNSText" w:eastAsia="SFNSText" w:hAnsi="SFNSText" w:cs="SFNSText"/>
                <w:color w:val="000000"/>
                <w:sz w:val="23"/>
                <w:szCs w:val="23"/>
                <w:shd w:val="clear" w:color="auto" w:fill="FFFFFF"/>
              </w:rPr>
              <w:t>​Storyline selections, called Frames, allow users to add content. __________________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69"/>
              <w:gridCol w:w="2911"/>
            </w:tblGrid>
            <w:tr w:rsidR="00AE21AF" w14:paraId="27688912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5EF5C3AA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560389D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False -</w:t>
                  </w:r>
                </w:p>
              </w:tc>
            </w:tr>
            <w:tr w:rsidR="00AE21AF" w14:paraId="1417F6B0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05F4D8E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32F2E82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AE21AF" w14:paraId="6D3883DA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65F8005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8BF47F6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Creating a Sway Presentation</w:t>
                  </w:r>
                  <w:r>
                    <w:rPr>
                      <w:color w:val="000000"/>
                      <w:sz w:val="22"/>
                      <w:szCs w:val="22"/>
                    </w:rPr>
                    <w:br/>
                    <w:t>PA-6</w:t>
                  </w:r>
                </w:p>
              </w:tc>
            </w:tr>
            <w:tr w:rsidR="00AE21AF" w14:paraId="343F1319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C273A15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7EC0314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Modified True / False</w:t>
                  </w:r>
                </w:p>
              </w:tc>
            </w:tr>
            <w:tr w:rsidR="00AE21AF" w14:paraId="120126C1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2CC713B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820EBC2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AE21AF" w14:paraId="4955193B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51387335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DA8A1D3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4/26/2016 8:05 PM</w:t>
                  </w:r>
                </w:p>
              </w:tc>
            </w:tr>
            <w:tr w:rsidR="00AE21AF" w14:paraId="08ABE7C9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60B5D6C1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AFCA0A7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4/26/2016 8:06 PM</w:t>
                  </w:r>
                </w:p>
              </w:tc>
            </w:tr>
          </w:tbl>
          <w:p w14:paraId="45E7B793" w14:textId="77777777" w:rsidR="00AE21AF" w:rsidRDefault="00AE21AF" w:rsidP="00CD2744"/>
        </w:tc>
      </w:tr>
    </w:tbl>
    <w:p w14:paraId="24B56B3A" w14:textId="77777777" w:rsidR="00AE21AF" w:rsidRDefault="00AE21AF" w:rsidP="00AE21AF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AE21AF" w14:paraId="09931D52" w14:textId="77777777" w:rsidTr="00CD2744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F670F" w14:textId="77777777" w:rsidR="00AE21AF" w:rsidRDefault="00AE21AF" w:rsidP="00CD2744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18. </w:t>
            </w:r>
            <w:r>
              <w:rPr>
                <w:rFonts w:ascii="SFNSText" w:eastAsia="SFNSText" w:hAnsi="SFNSText" w:cs="SFNSText"/>
                <w:color w:val="000000"/>
                <w:sz w:val="23"/>
                <w:szCs w:val="23"/>
                <w:shd w:val="clear" w:color="auto" w:fill="FFFFFF"/>
              </w:rPr>
              <w:t>​Users can add Facebook or OneNote pictures in Sway without leaving the app. __________________</w:t>
            </w:r>
            <w:r>
              <w:rPr>
                <w:rFonts w:ascii="SFNSText" w:eastAsia="SFNSText" w:hAnsi="SFNSText" w:cs="SFNSText"/>
                <w:color w:val="000000"/>
                <w:sz w:val="23"/>
                <w:szCs w:val="23"/>
                <w:shd w:val="clear" w:color="auto" w:fill="FFFFFF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69"/>
              <w:gridCol w:w="3070"/>
            </w:tblGrid>
            <w:tr w:rsidR="00AE21AF" w14:paraId="74FF6D71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B81A63B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7D301F8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AE21AF" w14:paraId="3F39DDC8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6168D0D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A2DEF16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AE21AF" w14:paraId="49A76690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9FE23BD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5ADDA96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Adding Content to Build a Story</w:t>
                  </w:r>
                  <w:r>
                    <w:rPr>
                      <w:color w:val="000000"/>
                      <w:sz w:val="22"/>
                      <w:szCs w:val="22"/>
                    </w:rPr>
                    <w:br/>
                    <w:t>PA-7</w:t>
                  </w:r>
                </w:p>
              </w:tc>
            </w:tr>
            <w:tr w:rsidR="00AE21AF" w14:paraId="650F6D49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6167363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65564F9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Modified True / False</w:t>
                  </w:r>
                </w:p>
              </w:tc>
            </w:tr>
            <w:tr w:rsidR="00AE21AF" w14:paraId="261EF50F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BE078A4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D80ED5E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AE21AF" w14:paraId="2B09BA9B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CAC05FC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E6E5D9A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4/26/2016 8:07 PM</w:t>
                  </w:r>
                </w:p>
              </w:tc>
            </w:tr>
            <w:tr w:rsidR="00AE21AF" w14:paraId="0009CFDF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F48A819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1658E1E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4/26/2016 8:08 PM</w:t>
                  </w:r>
                </w:p>
              </w:tc>
            </w:tr>
          </w:tbl>
          <w:p w14:paraId="13784F9E" w14:textId="77777777" w:rsidR="00AE21AF" w:rsidRDefault="00AE21AF" w:rsidP="00CD2744"/>
        </w:tc>
      </w:tr>
    </w:tbl>
    <w:p w14:paraId="6BD88768" w14:textId="77777777" w:rsidR="00AE21AF" w:rsidRDefault="00AE21AF" w:rsidP="00AE21AF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AE21AF" w14:paraId="2F2F306A" w14:textId="77777777" w:rsidTr="00CD2744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F8666" w14:textId="77777777" w:rsidR="00AE21AF" w:rsidRDefault="00AE21AF" w:rsidP="00CD2744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19. ​</w:t>
            </w:r>
            <w:r>
              <w:rPr>
                <w:rFonts w:ascii="SFNSText" w:eastAsia="SFNSText" w:hAnsi="SFNSText" w:cs="SFNSText"/>
                <w:color w:val="000000"/>
                <w:sz w:val="23"/>
                <w:szCs w:val="23"/>
                <w:shd w:val="clear" w:color="auto" w:fill="FFFFFF"/>
              </w:rPr>
              <w:t>​To use Office Mix, an account is necessary at mix.office.com. __________________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69"/>
              <w:gridCol w:w="3155"/>
            </w:tblGrid>
            <w:tr w:rsidR="00AE21AF" w14:paraId="0C6BCBF5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063FB27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46A6EA00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AE21AF" w14:paraId="630B13D0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E7C3432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DEB32DD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AE21AF" w14:paraId="227E0F80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3B03F000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11AF6E2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Adding Office Mix to PowerPoint</w:t>
                  </w:r>
                  <w:r>
                    <w:rPr>
                      <w:color w:val="000000"/>
                      <w:sz w:val="22"/>
                      <w:szCs w:val="22"/>
                    </w:rPr>
                    <w:br/>
                    <w:t>PA-10</w:t>
                  </w:r>
                </w:p>
              </w:tc>
            </w:tr>
            <w:tr w:rsidR="00AE21AF" w14:paraId="49C7FFDE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59255B58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QUESTION TYPE: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092E2181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Modified True / False</w:t>
                  </w:r>
                </w:p>
              </w:tc>
            </w:tr>
            <w:tr w:rsidR="00AE21AF" w14:paraId="15336F80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18AFD5B9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HAS VARIABLES: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CA6C72A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AE21AF" w14:paraId="65FA728A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14941C9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DATE CREATED: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226DB661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4/26/2016 8:08 PM</w:t>
                  </w:r>
                </w:p>
              </w:tc>
            </w:tr>
            <w:tr w:rsidR="00AE21AF" w14:paraId="5C9099A7" w14:textId="77777777" w:rsidTr="00CD2744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54090707" w14:textId="77777777" w:rsidR="00AE21AF" w:rsidRDefault="00AE21AF" w:rsidP="00CD2744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DATE MODIFIED: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14:paraId="795F6AC9" w14:textId="77777777" w:rsidR="00AE21AF" w:rsidRDefault="00AE21AF" w:rsidP="00CD2744">
                  <w:r>
                    <w:rPr>
                      <w:color w:val="000000"/>
                      <w:sz w:val="22"/>
                      <w:szCs w:val="22"/>
                    </w:rPr>
                    <w:t>4/26/2016 8:09 PM</w:t>
                  </w:r>
                </w:p>
              </w:tc>
            </w:tr>
          </w:tbl>
          <w:p w14:paraId="32638697" w14:textId="77777777" w:rsidR="00AE21AF" w:rsidRDefault="00AE21AF" w:rsidP="00CD2744"/>
        </w:tc>
      </w:tr>
    </w:tbl>
    <w:p w14:paraId="4292D6DD" w14:textId="77777777" w:rsidR="00605599" w:rsidRPr="00AE21AF" w:rsidRDefault="00605599" w:rsidP="00AE21AF"/>
    <w:sectPr w:rsidR="00605599" w:rsidRPr="00AE21AF">
      <w:headerReference w:type="default" r:id="rId6"/>
      <w:footerReference w:type="default" r:id="rId7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AF42C1" w14:textId="77777777" w:rsidR="00071A51" w:rsidRDefault="00071A51">
      <w:r>
        <w:separator/>
      </w:r>
    </w:p>
  </w:endnote>
  <w:endnote w:type="continuationSeparator" w:id="0">
    <w:p w14:paraId="25D943F8" w14:textId="77777777" w:rsidR="00071A51" w:rsidRDefault="00071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FNSTex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914"/>
      <w:gridCol w:w="1102"/>
    </w:tblGrid>
    <w:tr w:rsidR="00605599" w14:paraId="64B738F8" w14:textId="77777777">
      <w:tblPrEx>
        <w:tblCellMar>
          <w:top w:w="0" w:type="dxa"/>
          <w:bottom w:w="0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 w14:paraId="13E2A75A" w14:textId="77777777" w:rsidR="00605599" w:rsidRDefault="00071A51">
          <w:r>
            <w:rPr>
              <w:i/>
              <w:iCs/>
              <w:szCs w:val="16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 w14:paraId="793AED86" w14:textId="77777777" w:rsidR="00605599" w:rsidRDefault="00071A51">
          <w:pPr>
            <w:jc w:val="right"/>
          </w:pPr>
          <w:r>
            <w:rPr>
              <w:szCs w:val="16"/>
            </w:rPr>
            <w:t>Page </w:t>
          </w:r>
          <w:r>
            <w:fldChar w:fldCharType="begin"/>
          </w:r>
          <w:r>
            <w:instrText>PAGE</w:instrText>
          </w:r>
          <w:r w:rsidR="00AE21AF">
            <w:fldChar w:fldCharType="separate"/>
          </w:r>
          <w:r w:rsidR="00AE21AF">
            <w:rPr>
              <w:noProof/>
            </w:rPr>
            <w:t>1</w:t>
          </w:r>
          <w:r>
            <w:fldChar w:fldCharType="end"/>
          </w:r>
        </w:p>
      </w:tc>
    </w:tr>
  </w:tbl>
  <w:p w14:paraId="641175B5" w14:textId="77777777" w:rsidR="00605599" w:rsidRDefault="0060559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AC0516" w14:textId="77777777" w:rsidR="00071A51" w:rsidRDefault="00071A51">
      <w:r>
        <w:separator/>
      </w:r>
    </w:p>
  </w:footnote>
  <w:footnote w:type="continuationSeparator" w:id="0">
    <w:p w14:paraId="0CE42890" w14:textId="77777777" w:rsidR="00071A51" w:rsidRDefault="00071A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225"/>
      <w:gridCol w:w="3484"/>
      <w:gridCol w:w="2091"/>
    </w:tblGrid>
    <w:tr w:rsidR="00605599" w14:paraId="181746F7" w14:textId="77777777">
      <w:tc>
        <w:tcPr>
          <w:tcW w:w="2250" w:type="pct"/>
          <w:tcMar>
            <w:top w:w="0" w:type="dxa"/>
            <w:left w:w="0" w:type="dxa"/>
            <w:bottom w:w="0" w:type="dxa"/>
            <w:right w:w="0" w:type="dxa"/>
          </w:tcMar>
        </w:tcPr>
        <w:tbl>
          <w:tblPr>
            <w:tblW w:w="5000" w:type="pc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590"/>
            <w:gridCol w:w="4635"/>
          </w:tblGrid>
          <w:tr w:rsidR="00605599" w14:paraId="63AC9EA5" w14:textId="77777777">
            <w:tc>
              <w:tcPr>
                <w:tcW w:w="1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2E5BE3C" w14:textId="77777777" w:rsidR="00605599" w:rsidRDefault="00071A51">
                <w:r>
                  <w:rPr>
                    <w:sz w:val="20"/>
                    <w:szCs w:val="20"/>
                  </w:rPr>
                  <w:t>Name:</w:t>
                </w:r>
              </w:p>
            </w:tc>
            <w:tc>
              <w:tcPr>
                <w:tcW w:w="0" w:type="auto"/>
                <w:tcBorders>
                  <w:bottom w:val="single" w:sz="6" w:space="0" w:color="00000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2BFD074" w14:textId="77777777" w:rsidR="00605599" w:rsidRDefault="00071A51">
                <w:r>
                  <w:rPr>
                    <w:sz w:val="20"/>
                    <w:szCs w:val="20"/>
                  </w:rPr>
                  <w:t> </w:t>
                </w:r>
              </w:p>
            </w:tc>
          </w:tr>
        </w:tbl>
        <w:p w14:paraId="704F1C18" w14:textId="77777777" w:rsidR="00605599" w:rsidRDefault="00605599"/>
      </w:tc>
      <w:tc>
        <w:tcPr>
          <w:tcW w:w="1500" w:type="pct"/>
          <w:tcMar>
            <w:top w:w="0" w:type="dxa"/>
            <w:left w:w="0" w:type="dxa"/>
            <w:bottom w:w="0" w:type="dxa"/>
            <w:right w:w="0" w:type="dxa"/>
          </w:tcMar>
        </w:tcPr>
        <w:tbl>
          <w:tblPr>
            <w:tblW w:w="5000" w:type="pc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612"/>
            <w:gridCol w:w="2872"/>
          </w:tblGrid>
          <w:tr w:rsidR="00605599" w14:paraId="613BD95F" w14:textId="77777777">
            <w:tc>
              <w:tcPr>
                <w:tcW w:w="1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5F5C419" w14:textId="77777777" w:rsidR="00605599" w:rsidRDefault="00071A51">
                <w:r>
                  <w:rPr>
                    <w:sz w:val="20"/>
                    <w:szCs w:val="20"/>
                  </w:rPr>
                  <w:t> Class:</w:t>
                </w:r>
              </w:p>
            </w:tc>
            <w:tc>
              <w:tcPr>
                <w:tcW w:w="0" w:type="auto"/>
                <w:tcBorders>
                  <w:bottom w:val="single" w:sz="6" w:space="0" w:color="00000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070C4D4" w14:textId="77777777" w:rsidR="00605599" w:rsidRDefault="00071A51">
                <w:r>
                  <w:rPr>
                    <w:sz w:val="20"/>
                    <w:szCs w:val="20"/>
                  </w:rPr>
                  <w:t> </w:t>
                </w:r>
              </w:p>
            </w:tc>
          </w:tr>
        </w:tbl>
        <w:p w14:paraId="500F01FA" w14:textId="77777777" w:rsidR="00605599" w:rsidRDefault="00605599"/>
      </w:tc>
      <w:tc>
        <w:tcPr>
          <w:tcW w:w="900" w:type="pct"/>
          <w:tcMar>
            <w:top w:w="0" w:type="dxa"/>
            <w:left w:w="0" w:type="dxa"/>
            <w:bottom w:w="0" w:type="dxa"/>
            <w:right w:w="0" w:type="dxa"/>
          </w:tcMar>
        </w:tcPr>
        <w:tbl>
          <w:tblPr>
            <w:tblW w:w="5000" w:type="pc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534"/>
            <w:gridCol w:w="1557"/>
          </w:tblGrid>
          <w:tr w:rsidR="00605599" w14:paraId="258AC1AC" w14:textId="77777777">
            <w:tc>
              <w:tcPr>
                <w:tcW w:w="1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ACBC64F" w14:textId="77777777" w:rsidR="00605599" w:rsidRDefault="00071A51">
                <w:r>
                  <w:rPr>
                    <w:sz w:val="20"/>
                    <w:szCs w:val="20"/>
                  </w:rPr>
                  <w:t> Date:</w:t>
                </w:r>
              </w:p>
            </w:tc>
            <w:tc>
              <w:tcPr>
                <w:tcW w:w="0" w:type="auto"/>
                <w:tcBorders>
                  <w:bottom w:val="single" w:sz="6" w:space="0" w:color="00000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683B385" w14:textId="77777777" w:rsidR="00605599" w:rsidRDefault="00071A51">
                <w:r>
                  <w:rPr>
                    <w:sz w:val="20"/>
                    <w:szCs w:val="20"/>
                  </w:rPr>
                  <w:t> </w:t>
                </w:r>
              </w:p>
            </w:tc>
          </w:tr>
        </w:tbl>
        <w:p w14:paraId="57349A7B" w14:textId="77777777" w:rsidR="00605599" w:rsidRDefault="00605599"/>
      </w:tc>
    </w:tr>
  </w:tbl>
  <w:p w14:paraId="500A22E2" w14:textId="77777777" w:rsidR="00605599" w:rsidRDefault="00071A51">
    <w:r>
      <w:br/>
    </w:r>
    <w:r>
      <w:rPr>
        <w:rFonts w:ascii="Times New Roman" w:eastAsia="Times New Roman" w:hAnsi="Times New Roman" w:cs="Times New Roman"/>
        <w:b/>
        <w:bCs/>
        <w:color w:val="000000"/>
        <w:sz w:val="22"/>
        <w:szCs w:val="22"/>
        <w:u w:val="single"/>
      </w:rPr>
      <w:t>Productivity App: Productivity Apps for School and Work</w:t>
    </w:r>
  </w:p>
  <w:p w14:paraId="2FE917F0" w14:textId="77777777" w:rsidR="00605599" w:rsidRDefault="0060559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5599"/>
    <w:rsid w:val="00071A51"/>
    <w:rsid w:val="00605599"/>
    <w:rsid w:val="00AE2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EECC2"/>
  <w15:docId w15:val="{1BA017DE-157A-433F-914C-ECE1FA249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5BCE"/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sz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ContentItem">
    <w:name w:val="questionContentItem"/>
    <w:basedOn w:val="Normal"/>
  </w:style>
  <w:style w:type="paragraph" w:customStyle="1" w:styleId="p">
    <w:name w:val="p"/>
    <w:basedOn w:val="Normal"/>
  </w:style>
  <w:style w:type="table" w:customStyle="1" w:styleId="questionMetaData">
    <w:name w:val="questionMetaData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920</Words>
  <Characters>5244</Characters>
  <Application>Microsoft Office Word</Application>
  <DocSecurity>0</DocSecurity>
  <Lines>43</Lines>
  <Paragraphs>12</Paragraphs>
  <ScaleCrop>false</ScaleCrop>
  <Company/>
  <LinksUpToDate>false</LinksUpToDate>
  <CharactersWithSpaces>6152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Productivity App: Productivity Apps for School and Work</dc:title>
  <cp:lastModifiedBy>Thar Adale</cp:lastModifiedBy>
  <cp:revision>1</cp:revision>
  <dcterms:created xsi:type="dcterms:W3CDTF">2020-06-08T11:10:00Z</dcterms:created>
  <dcterms:modified xsi:type="dcterms:W3CDTF">2020-06-08T11:11:00Z</dcterms:modified>
</cp:coreProperties>
</file>