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start Excel using the Start button on the Windows taskbar or a shortcut on your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4307 - Start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Staring and Using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key to clear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1171 - Clear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worksheet contents across the length of a page, you can use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value in a worksheet cell, it is automatically left-aligned.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I-beam pointer to copy cell contents into adjacent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worksheet, you begin by going to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fit all worksheet content on one page, you can set page scaling in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cell contents in the Formula bar or in the cell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enter a typed number into a cell, you can press Tab or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Backspace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absolute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references, Excel substitutes new references to reflect the new formula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RELATIVE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find the largest value in a cell range,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1459 - Create a formula using the MAX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easiest way to insert the SUM function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AutoSum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selected a cell with a formula. Which of the following can you use to copy that formula to an adjacent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4543 - Use the Fill handle to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=SUM(A6:A9), which of the following best describes A6?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edit the contents of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click the status bar, and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and click in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click in the status bar, or just start 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or click in the formula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see a preview of how your worksheet will look when printed, including headers?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tab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formulas totals the cells B6, B7, B8, B9, and B10 most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=B6+B7+B8+B9+B10.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=TOTAL(B6-B10)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Excel enter the lowest price from a range of prices,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1462 - Create a formula using the MIN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see exactly how your worksheet looks before printing?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preview of how a pasted value will look,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AutoFill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would you use to calculate the arithmetic mean of a price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1419 - Create a formula using the AVERAGE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on a piece of paper larger than 8-1/2 x 11", which Excel tab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more than one copy of your worksheet, which tab would you go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904 - Change the number of copies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discover an error immediately after you have confirmed a cell entry, what of the following would you use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Enter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button on the 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7"/>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single worksheet cell so you can work with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cell pointer over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3693 - Select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inserts the total of a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29"/>
              <w:gridCol w:w="5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Sums and Using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actions does the Undo button let you reverse?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7"/>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create a duplicate of the selected cell when the CTRL key is pressed?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I-beam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pointer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search for a function or select one from a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Arguments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is too wide to fit on one portrait page. What is the best way to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 the column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columns to the next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page orientation to 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set worksheet print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at its actual size, which of the following would you select?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scaling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sheet to one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to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temporary Windows storage area that holds selections you copy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built-in formula that helps you perform complex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cut or copy a cell, it is cut or copied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Windows or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Windows and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Windows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4"/>
              <w:gridCol w:w="6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Using the Fill Handle to Copy a Cell to 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insert a formula using a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list arrow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 a cell containing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35"/>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Calculating Average, Maximum, and Minimum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new, blank workbook,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on the 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on the File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Create a blank desktop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1349 - Create a blank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an equation,  click on the Object in the Text group on the Insert tab, then click Microsoft Equation 3.0 in the Object type box, and then click 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2684 - Insert an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Selecting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given series of clicks to insert a pie chart: Insert &gt; Charts group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Column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Combo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Pie or Doughnut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Stock, Surface or Radar Chart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83"/>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6.1.1 - Insert a new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2573 - Insert a Pie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following series of clicks to change the chart style:  Chart &gt; Chart Style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Any Chart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83"/>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6.2.4 - Apply styles to PivotTables and PivotCharts.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692 - Change a chart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Binay wants to create an X-Y scatter plot. To do so, he should select the data he wants to plot in the scatter chart, then click the Insert tab, and then click Insert Scatter (X, Y) or Bubble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83"/>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6.1.1 - Insert a new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1628 - Create an X-Y scatter plot.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Adding a Pie Chart to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tab and button are document properties located for editing?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 Info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Show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 Changes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 Alignment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2.5.7 - Manage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2012 -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Henri wants to convert a workbook  to PDF so that he can print it in high quality using a commercial printer. He can do so by clicking on Page Layout &gt; Save As &gt; (Enter name in ) File name box &gt; Save As type list &gt; PDF &gt; Minimum Size (publishing online) &gt; Options &gt; OK &gt;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2157 - Export a workbook to a PDF or XPS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Printing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customize the status bar, right click on the status bar to open the Customize Status Bar menu and uncheck the items that you don't  want to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2.1.3 - Hide and lock database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1662 - Customize the 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Starting and Using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Comma Style format adds a comma and a dollar sign to a cell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559 - Apply the Comma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predesigned combination of formats, such as font size and color, is called a cell default.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3.2.7 - Copy, cut, and paste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combine multiple cells into one and center its content, you change the cells'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style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2833 - Merge and center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double-click a cell's right column border,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 is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8.43 characters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 is added to the right of the column's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the widest cell entry.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2.4.7 - Format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3391 - Resize a column using AutoFit.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cell content, you use the ________ color list arrow.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837 - Change the font color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refers to a collection of characters with a similar, specific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844 - Change the font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worksheet text is _____-point Calibri.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850 - Change the font size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To return cell contents to its default font and style, you can use the _____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Contents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Comments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1172 - Clear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Correcting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underline cell content, you are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orientation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indent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centering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4409 - Underline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align currency symbols and decimal points in a column of numbers, you can apply the ____ number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551 - Apply the Accounting number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apply a cell style, you would use the Cell Styles command on the _____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3.2.7 - Copy, cut, and paste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414 - Apply a cell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combine multiple cells into one combined cell, which of the following do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 Width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 and Center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Indent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2839 - Merge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apply bold formatting to a selected cell?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Cells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SCEX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Bold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Shelly Cashman Series: Formatting the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4:30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