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 the coordinates of the points.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7"/>
                <w:sz w:val="22"/>
                <w:szCs w:val="22"/>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4in;width:4in">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 2),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 –6),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 2),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(6,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 2),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(–6, –6),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(5, 2),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(6,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(2, 2),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(–6, –6),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(5, 2),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(6,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(3, 2),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(–6, –6),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(5, 2),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(6,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(–1, 2),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(–6, –6),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(5, 2),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(6, –5)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9/15/2014 8:06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9/15/2014 8:43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coordinates of the point labeled </w:t>
            </w:r>
            <w:r>
              <w:rPr>
                <w:rStyle w:val="DefaultParagraphFont"/>
                <w:rFonts w:ascii="Times New Roman" w:eastAsia="Times New Roman" w:hAnsi="Times New Roman" w:cs="Times New Roman"/>
                <w:b/>
                <w:bCs/>
                <w:i w:val="0"/>
                <w:iCs w:val="0"/>
                <w:smallCaps w:val="0"/>
                <w:color w:val="000000"/>
                <w:sz w:val="24"/>
                <w:szCs w:val="24"/>
                <w:bdr w:val="nil"/>
                <w:rtl w:val="0"/>
              </w:rPr>
              <w:t>II</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276"/>
              </w:rPr>
              <w:pict>
                <v:shape id="_x0000_i1027" type="#_x0000_t75" style="height:4in;width:4in">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11/11/2014 12:57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Approximate the coordinates of the points.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76"/>
              </w:rPr>
              <w:pict>
                <v:shape id="_x0000_i1028" type="#_x0000_t75" style="height:4in;width:4in">
                  <v:imagedata r:id="rId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1"/>
                    </w:rPr>
                    <w:pict>
                      <v:shape id="_x0000_i1029" type="#_x0000_t75" style="height:33pt;width:221.25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1"/>
                    </w:rPr>
                    <w:pict>
                      <v:shape id="_x0000_i1030" type="#_x0000_t75" style="height:33pt;width:226.5pt">
                        <v:imagedata r:id="rId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1"/>
                    </w:rPr>
                    <w:pict>
                      <v:shape id="_x0000_i1031" type="#_x0000_t75" style="height:33pt;width:221.25pt">
                        <v:imagedata r:id="rId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1"/>
                    </w:rPr>
                    <w:pict>
                      <v:shape id="_x0000_i1032" type="#_x0000_t75" style="height:33pt;width:221.25pt">
                        <v:imagedata r:id="rId1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1"/>
                    </w:rPr>
                    <w:pict>
                      <v:shape id="_x0000_i1033" type="#_x0000_t75" style="height:33pt;width:221.25pt">
                        <v:imagedata r:id="rId1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11/11/2014 1:23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label corresponds to the coordinates (–3, –5)?</w:t>
            </w:r>
          </w:p>
          <w:p>
            <w:pPr>
              <w:pStyle w:val="p"/>
              <w:bidi w:val="0"/>
              <w:spacing w:before="0" w:beforeAutospacing="0" w:after="0" w:afterAutospacing="0"/>
              <w:jc w:val="left"/>
            </w:pPr>
            <w:r>
              <w:rPr>
                <w:position w:val="-276"/>
              </w:rPr>
              <w:pict>
                <v:shape id="_x0000_i1034" type="#_x0000_t75" style="height:4in;width:4in">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10/21/2014 4:56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773"/>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Plot the points in the Cartesian plane.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1), (–5, –2), (5, 4), (2, –4)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
              <w:gridCol w:w="153"/>
              <w:gridCol w:w="4720"/>
              <w:gridCol w:w="165"/>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05"/>
                      <w:sz w:val="22"/>
                      <w:szCs w:val="22"/>
                      <w:bdr w:val="nil"/>
                      <w:rtl w:val="0"/>
                    </w:rPr>
                    <w:pict>
                      <v:shape id="_x0000_i1035" type="#_x0000_t75" style="height:3in;width:3in">
                        <v:imagedata r:id="rId12"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05"/>
                      <w:sz w:val="22"/>
                      <w:szCs w:val="22"/>
                      <w:bdr w:val="nil"/>
                      <w:rtl w:val="0"/>
                    </w:rPr>
                    <w:pict>
                      <v:shape id="_x0000_i1036" type="#_x0000_t75" style="height:3in;width:3in">
                        <v:imagedata r:id="rId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05"/>
                      <w:sz w:val="22"/>
                      <w:szCs w:val="22"/>
                      <w:bdr w:val="nil"/>
                      <w:rtl w:val="0"/>
                    </w:rPr>
                    <w:pict>
                      <v:shape id="_x0000_i1037" type="#_x0000_t75" style="height:3in;width:3in">
                        <v:imagedata r:id="rId14"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05"/>
                      <w:sz w:val="22"/>
                      <w:szCs w:val="22"/>
                      <w:bdr w:val="nil"/>
                      <w:rtl w:val="0"/>
                    </w:rPr>
                    <w:pict>
                      <v:shape id="_x0000_i1038" type="#_x0000_t75" style="height:3in;width:3in">
                        <v:imagedata r:id="rId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05"/>
                      <w:sz w:val="22"/>
                      <w:szCs w:val="22"/>
                      <w:bdr w:val="nil"/>
                      <w:rtl w:val="0"/>
                    </w:rPr>
                    <w:pict>
                      <v:shape id="_x0000_i1039" type="#_x0000_t75" style="height:3in;width:3in">
                        <v:imagedata r:id="rId16" o:title=""/>
                      </v:shape>
                    </w:pic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9/15/2014 9:08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9/15/2014 9:20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773"/>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Plot the points below whose coordinates are given on a Cartesian coordinate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2), (9, –6), (2, –4), (9, –5)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
              <w:gridCol w:w="153"/>
              <w:gridCol w:w="4720"/>
              <w:gridCol w:w="165"/>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4"/>
                    </w:rPr>
                    <w:pict>
                      <v:shape id="_x0000_i1040" type="#_x0000_t75" style="height:3in;width:3in">
                        <v:imagedata r:id="rId1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4"/>
                    </w:rPr>
                    <w:pict>
                      <v:shape id="_x0000_i1041" type="#_x0000_t75" style="height:3in;width:3in">
                        <v:imagedata r:id="rId1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4"/>
                    </w:rPr>
                    <w:pict>
                      <v:shape id="_x0000_i1042" type="#_x0000_t75" style="height:3in;width:3in">
                        <v:imagedata r:id="rId1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4"/>
                    </w:rPr>
                    <w:pict>
                      <v:shape id="_x0000_i1043" type="#_x0000_t75" style="height:3in;width:3in">
                        <v:imagedata r:id="rId2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4"/>
                    </w:rPr>
                    <w:pict>
                      <v:shape id="_x0000_i1044" type="#_x0000_t75" style="height:3in;width:3in">
                        <v:imagedata r:id="rId2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9/18/2014 9:25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​Plot the points in the Cartesian plane.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6), (2.5, 6), (3, –6), (–6, 4.5)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
              <w:gridCol w:w="147"/>
              <w:gridCol w:w="5240"/>
              <w:gridCol w:w="159"/>
              <w:gridCol w:w="5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41"/>
                      <w:sz w:val="22"/>
                      <w:szCs w:val="22"/>
                      <w:bdr w:val="nil"/>
                      <w:rtl w:val="0"/>
                    </w:rPr>
                    <w:pict>
                      <v:shape id="_x0000_i1045" type="#_x0000_t75" style="height:252pt;width:252pt">
                        <v:imagedata r:id="rId22"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41"/>
                      <w:sz w:val="22"/>
                      <w:szCs w:val="22"/>
                      <w:bdr w:val="nil"/>
                      <w:rtl w:val="0"/>
                    </w:rPr>
                    <w:pict>
                      <v:shape id="_x0000_i1046" type="#_x0000_t75" style="height:252pt;width:252pt">
                        <v:imagedata r:id="rId2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41"/>
                      <w:sz w:val="22"/>
                      <w:szCs w:val="22"/>
                      <w:bdr w:val="nil"/>
                      <w:rtl w:val="0"/>
                    </w:rPr>
                    <w:pict>
                      <v:shape id="_x0000_i1047" type="#_x0000_t75" style="height:252pt;width:252pt">
                        <v:imagedata r:id="rId24"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41"/>
                      <w:sz w:val="22"/>
                      <w:szCs w:val="22"/>
                      <w:bdr w:val="nil"/>
                      <w:rtl w:val="0"/>
                    </w:rPr>
                    <w:pict>
                      <v:shape id="_x0000_i1048" type="#_x0000_t75" style="height:252pt;width:252pt">
                        <v:imagedata r:id="rId2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41"/>
                      <w:sz w:val="22"/>
                      <w:szCs w:val="22"/>
                      <w:bdr w:val="nil"/>
                      <w:rtl w:val="0"/>
                    </w:rPr>
                    <w:pict>
                      <v:shape id="_x0000_i1049" type="#_x0000_t75" style="height:252pt;width:252pt">
                        <v:imagedata r:id="rId26" o:title=""/>
                      </v:shape>
                    </w:pic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9/16/2014 1:25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9/16/2014 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Plot the points in the Cartesian plane.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050" type="#_x0000_t75" style="height:33pt;width:175.5pt">
                  <v:imagedata r:id="rId2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
              <w:gridCol w:w="147"/>
              <w:gridCol w:w="5240"/>
              <w:gridCol w:w="159"/>
              <w:gridCol w:w="5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41"/>
                      <w:sz w:val="22"/>
                      <w:szCs w:val="22"/>
                      <w:bdr w:val="nil"/>
                      <w:rtl w:val="0"/>
                    </w:rPr>
                    <w:pict>
                      <v:shape id="_x0000_i1051" type="#_x0000_t75" style="height:252pt;width:252pt">
                        <v:imagedata r:id="rId28"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40"/>
                    </w:rPr>
                    <w:pict>
                      <v:shape id="_x0000_i1052" type="#_x0000_t75" style="height:252pt;width:252pt">
                        <v:imagedata r:id="rId2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40"/>
                    </w:rPr>
                    <w:pict>
                      <v:shape id="_x0000_i1053" type="#_x0000_t75" style="height:252pt;width:252pt">
                        <v:imagedata r:id="rId30"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40"/>
                    </w:rPr>
                    <w:pict>
                      <v:shape id="_x0000_i1054" type="#_x0000_t75" style="height:252pt;width:252pt">
                        <v:imagedata r:id="rId3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40"/>
                    </w:rPr>
                    <w:pict>
                      <v:shape id="_x0000_i1055" type="#_x0000_t75" style="height:252pt;width:252pt">
                        <v:imagedata r:id="rId32" o:title=""/>
                      </v:shape>
                    </w:pic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11/11/2014 1:22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point is located six units to the left of the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axis and seven units above the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axis. Find the coordinates of the point.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11/11/2014 1:26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coordinates for the point that is four units to the left of the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-axis and is six units up from the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11/11/2014 1:32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point is located five units below the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axis and the coordinates of the point are equal. Find the coordinates of the point.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11/11/2014 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quadrant(s) in which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is located so that the condition(s) is (are) satisfied.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&gt; 7 and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&lt; 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10/20/2014 8:03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quadrant(s) in which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is located so that the condition(s) is (are) satisfied.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&lt; –8 and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&lt; –6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10/20/2014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quadrant(s) in which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is located so that the condition(s) is (are) satisfied.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 and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&gt; 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Quadrant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 or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10/20/2014 8:11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quadrant(s) in which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is located so that the condition(s) is (are) satisfied.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&gt; 3 and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11/12/2014 3:18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quadrant(s) in which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is located so that the condition(s) is (are) satisfied.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&lt; –6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 or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III or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10/20/2014 8:17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quadrant(s) in which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is located so that the condition(s) is (are) satisfied.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&lt; –9 and –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&gt; 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 or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11/12/2014 3:20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quadrant(s) in which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is located so that the conditions(s) is (are) satisfied.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&gt; 6 and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&lt; –2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 or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11/12/2014 3:22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quadrant(s) in which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is located so that the condition(s) is (are) satisfied.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xy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&lt; –4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 or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 or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III or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 or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 or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10/20/2014 8:28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Sketch a scatter plot of the data shown in the table.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table shows the number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Wal-Mart stores for each year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from 2000 through 2007.</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748"/>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Year, </w:t>
                  </w: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W w:w="21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Number of stores, </w:t>
                  </w:r>
                  <w:r>
                    <w:rPr>
                      <w:rStyle w:val="DefaultParagraphFont"/>
                      <w:rFonts w:ascii="Times New Roman" w:eastAsia="Times New Roman" w:hAnsi="Times New Roman" w:cs="Times New Roman"/>
                      <w:b w:val="0"/>
                      <w:bCs w:val="0"/>
                      <w:i/>
                      <w:iCs/>
                      <w:smallCaps w:val="0"/>
                      <w:color w:val="000000"/>
                      <w:sz w:val="24"/>
                      <w:szCs w:val="24"/>
                      <w:bdr w:val="nil"/>
                      <w:rtl w:val="0"/>
                    </w:rPr>
                    <w:t>y</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2000</w:t>
                  </w:r>
                </w:p>
              </w:tc>
              <w:tc>
                <w:tcPr>
                  <w:tcW w:w="21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3700</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2001</w:t>
                  </w:r>
                </w:p>
              </w:tc>
              <w:tc>
                <w:tcPr>
                  <w:tcW w:w="21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4400</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2002</w:t>
                  </w:r>
                </w:p>
              </w:tc>
              <w:tc>
                <w:tcPr>
                  <w:tcW w:w="21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4680</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2003</w:t>
                  </w:r>
                </w:p>
              </w:tc>
              <w:tc>
                <w:tcPr>
                  <w:tcW w:w="21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5010</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2004</w:t>
                  </w:r>
                </w:p>
              </w:tc>
              <w:tc>
                <w:tcPr>
                  <w:tcW w:w="21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5550</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2005</w:t>
                  </w:r>
                </w:p>
              </w:tc>
              <w:tc>
                <w:tcPr>
                  <w:tcW w:w="21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6360</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2006</w:t>
                  </w:r>
                </w:p>
              </w:tc>
              <w:tc>
                <w:tcPr>
                  <w:tcW w:w="21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6680</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2007</w:t>
                  </w:r>
                </w:p>
              </w:tc>
              <w:tc>
                <w:tcPr>
                  <w:tcW w:w="21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7340</w:t>
                  </w:r>
                </w:p>
              </w:tc>
            </w:tr>
          </w:tbl>
          <w:p>
            <w:pPr>
              <w:pStyle w:val="p"/>
              <w:bidi w:val="0"/>
              <w:spacing w:before="0" w:beforeAutospacing="0" w:after="0" w:afterAutospacing="0"/>
              <w:jc w:val="left"/>
            </w:pPr>
            <w:r>
              <w:br/>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
              <w:gridCol w:w="131"/>
              <w:gridCol w:w="5258"/>
              <w:gridCol w:w="141"/>
              <w:gridCol w:w="5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7"/>
                      <w:sz w:val="22"/>
                      <w:szCs w:val="22"/>
                      <w:bdr w:val="nil"/>
                      <w:rtl w:val="0"/>
                    </w:rPr>
                    <w:pict>
                      <v:shape id="_x0000_i1056" type="#_x0000_t75" style="height:4in;width:4in">
                        <v:imagedata r:id="rId3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Year (0 ↔ 2000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Number of stores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7"/>
                      <w:sz w:val="22"/>
                      <w:szCs w:val="22"/>
                      <w:bdr w:val="nil"/>
                      <w:rtl w:val="0"/>
                    </w:rPr>
                    <w:pict>
                      <v:shape id="_x0000_i1057" type="#_x0000_t75" style="height:4in;width:4in">
                        <v:imagedata r:id="rId34" o:title=""/>
                      </v:shape>
                    </w:pict>
                  </w:r>
                </w:p>
                <w:p>
                  <w:pPr>
                    <w:pStyle w:val="p"/>
                    <w:bidi w:val="0"/>
                    <w:spacing w:before="0" w:beforeAutospacing="0" w:after="0" w:afterAutospacing="0"/>
                    <w:jc w:val="left"/>
                  </w:pPr>
                  <w:r>
                    <w:rPr>
                      <w:rStyle w:val="DefaultParagraphFont"/>
                      <w:b w:val="0"/>
                      <w:bCs w:val="0"/>
                      <w:i/>
                      <w:iCs/>
                      <w:smallCaps w:val="0"/>
                      <w:color w:val="000000"/>
                      <w:sz w:val="24"/>
                      <w:szCs w:val="24"/>
                      <w:bdr w:val="nil"/>
                      <w:rtl w:val="0"/>
                    </w:rPr>
                    <w:t>x</w:t>
                  </w:r>
                  <w:r>
                    <w:rPr>
                      <w:rStyle w:val="DefaultParagraphFont"/>
                      <w:b w:val="0"/>
                      <w:bCs w:val="0"/>
                      <w:i w:val="0"/>
                      <w:iCs w:val="0"/>
                      <w:smallCaps w:val="0"/>
                      <w:color w:val="000000"/>
                      <w:sz w:val="24"/>
                      <w:szCs w:val="24"/>
                      <w:bdr w:val="nil"/>
                      <w:rtl w:val="0"/>
                    </w:rPr>
                    <w:t>: Year (0 ↔ 2000</w:t>
                  </w:r>
                  <w:r>
                    <w:rPr>
                      <w:rStyle w:val="DefaultParagraphFont"/>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b w:val="0"/>
                      <w:bCs w:val="0"/>
                      <w:i/>
                      <w:iCs/>
                      <w:smallCaps w:val="0"/>
                      <w:color w:val="000000"/>
                      <w:sz w:val="24"/>
                      <w:szCs w:val="24"/>
                      <w:bdr w:val="nil"/>
                      <w:rtl w:val="0"/>
                    </w:rPr>
                    <w:t>y</w:t>
                  </w:r>
                  <w:r>
                    <w:rPr>
                      <w:rStyle w:val="DefaultParagraphFont"/>
                      <w:b w:val="0"/>
                      <w:bCs w:val="0"/>
                      <w:i w:val="0"/>
                      <w:iCs w:val="0"/>
                      <w:smallCaps w:val="0"/>
                      <w:color w:val="000000"/>
                      <w:sz w:val="24"/>
                      <w:szCs w:val="24"/>
                      <w:bdr w:val="nil"/>
                      <w:rtl w:val="0"/>
                    </w:rPr>
                    <w:t>: Number of stores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7"/>
                      <w:sz w:val="22"/>
                      <w:szCs w:val="22"/>
                      <w:bdr w:val="nil"/>
                      <w:rtl w:val="0"/>
                    </w:rPr>
                    <w:pict>
                      <v:shape id="_x0000_i1058" type="#_x0000_t75" style="height:4in;width:4in">
                        <v:imagedata r:id="rId3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iCs/>
                      <w:smallCaps w:val="0"/>
                      <w:color w:val="000000"/>
                      <w:sz w:val="24"/>
                      <w:szCs w:val="24"/>
                      <w:bdr w:val="nil"/>
                      <w:rtl w:val="0"/>
                    </w:rPr>
                    <w:t>x</w:t>
                  </w:r>
                  <w:r>
                    <w:rPr>
                      <w:rStyle w:val="DefaultParagraphFont"/>
                      <w:b w:val="0"/>
                      <w:bCs w:val="0"/>
                      <w:i w:val="0"/>
                      <w:iCs w:val="0"/>
                      <w:smallCaps w:val="0"/>
                      <w:color w:val="000000"/>
                      <w:sz w:val="24"/>
                      <w:szCs w:val="24"/>
                      <w:bdr w:val="nil"/>
                      <w:rtl w:val="0"/>
                    </w:rPr>
                    <w:t>: Year (0 ↔ 2000</w:t>
                  </w:r>
                  <w:r>
                    <w:rPr>
                      <w:rStyle w:val="DefaultParagraphFont"/>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b w:val="0"/>
                      <w:bCs w:val="0"/>
                      <w:i/>
                      <w:iCs/>
                      <w:smallCaps w:val="0"/>
                      <w:color w:val="000000"/>
                      <w:sz w:val="24"/>
                      <w:szCs w:val="24"/>
                      <w:bdr w:val="nil"/>
                      <w:rtl w:val="0"/>
                    </w:rPr>
                    <w:t>y</w:t>
                  </w:r>
                  <w:r>
                    <w:rPr>
                      <w:rStyle w:val="DefaultParagraphFont"/>
                      <w:b w:val="0"/>
                      <w:bCs w:val="0"/>
                      <w:i w:val="0"/>
                      <w:iCs w:val="0"/>
                      <w:smallCaps w:val="0"/>
                      <w:color w:val="000000"/>
                      <w:sz w:val="24"/>
                      <w:szCs w:val="24"/>
                      <w:bdr w:val="nil"/>
                      <w:rtl w:val="0"/>
                    </w:rPr>
                    <w:t>: Number of stores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7"/>
                      <w:sz w:val="22"/>
                      <w:szCs w:val="22"/>
                      <w:bdr w:val="nil"/>
                      <w:rtl w:val="0"/>
                    </w:rPr>
                    <w:pict>
                      <v:shape id="_x0000_i1059" type="#_x0000_t75" style="height:4in;width:4in">
                        <v:imagedata r:id="rId36" o:title=""/>
                      </v:shape>
                    </w:pict>
                  </w:r>
                </w:p>
                <w:p>
                  <w:pPr>
                    <w:pStyle w:val="p"/>
                    <w:bidi w:val="0"/>
                    <w:spacing w:before="0" w:beforeAutospacing="0" w:after="0" w:afterAutospacing="0"/>
                    <w:jc w:val="left"/>
                  </w:pPr>
                  <w:r>
                    <w:rPr>
                      <w:rStyle w:val="DefaultParagraphFont"/>
                      <w:b w:val="0"/>
                      <w:bCs w:val="0"/>
                      <w:i/>
                      <w:iCs/>
                      <w:smallCaps w:val="0"/>
                      <w:color w:val="000000"/>
                      <w:sz w:val="24"/>
                      <w:szCs w:val="24"/>
                      <w:bdr w:val="nil"/>
                      <w:rtl w:val="0"/>
                    </w:rPr>
                    <w:t>x</w:t>
                  </w:r>
                  <w:r>
                    <w:rPr>
                      <w:rStyle w:val="DefaultParagraphFont"/>
                      <w:b w:val="0"/>
                      <w:bCs w:val="0"/>
                      <w:i w:val="0"/>
                      <w:iCs w:val="0"/>
                      <w:smallCaps w:val="0"/>
                      <w:color w:val="000000"/>
                      <w:sz w:val="24"/>
                      <w:szCs w:val="24"/>
                      <w:bdr w:val="nil"/>
                      <w:rtl w:val="0"/>
                    </w:rPr>
                    <w:t>: Year (0 ↔ 2000</w:t>
                  </w:r>
                  <w:r>
                    <w:rPr>
                      <w:rStyle w:val="DefaultParagraphFont"/>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b w:val="0"/>
                      <w:bCs w:val="0"/>
                      <w:i/>
                      <w:iCs/>
                      <w:smallCaps w:val="0"/>
                      <w:color w:val="000000"/>
                      <w:sz w:val="24"/>
                      <w:szCs w:val="24"/>
                      <w:bdr w:val="nil"/>
                      <w:rtl w:val="0"/>
                    </w:rPr>
                    <w:t>y</w:t>
                  </w:r>
                  <w:r>
                    <w:rPr>
                      <w:rStyle w:val="DefaultParagraphFont"/>
                      <w:b w:val="0"/>
                      <w:bCs w:val="0"/>
                      <w:i w:val="0"/>
                      <w:iCs w:val="0"/>
                      <w:smallCaps w:val="0"/>
                      <w:color w:val="000000"/>
                      <w:sz w:val="24"/>
                      <w:szCs w:val="24"/>
                      <w:bdr w:val="nil"/>
                      <w:rtl w:val="0"/>
                    </w:rPr>
                    <w:t>: Number of stores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7"/>
                      <w:sz w:val="22"/>
                      <w:szCs w:val="22"/>
                      <w:bdr w:val="nil"/>
                      <w:rtl w:val="0"/>
                    </w:rPr>
                    <w:pict>
                      <v:shape id="_x0000_i1060" type="#_x0000_t75" style="height:4in;width:4in">
                        <v:imagedata r:id="rId37" o:title=""/>
                      </v:shape>
                    </w:pict>
                  </w:r>
                </w:p>
                <w:p>
                  <w:pPr>
                    <w:pStyle w:val="p"/>
                    <w:bidi w:val="0"/>
                    <w:spacing w:before="0" w:beforeAutospacing="0" w:after="0" w:afterAutospacing="0"/>
                    <w:jc w:val="left"/>
                  </w:pPr>
                  <w:r>
                    <w:rPr>
                      <w:rStyle w:val="DefaultParagraphFont"/>
                      <w:b w:val="0"/>
                      <w:bCs w:val="0"/>
                      <w:i/>
                      <w:iCs/>
                      <w:smallCaps w:val="0"/>
                      <w:color w:val="000000"/>
                      <w:sz w:val="24"/>
                      <w:szCs w:val="24"/>
                      <w:bdr w:val="nil"/>
                      <w:rtl w:val="0"/>
                    </w:rPr>
                    <w:t>x</w:t>
                  </w:r>
                  <w:r>
                    <w:rPr>
                      <w:rStyle w:val="DefaultParagraphFont"/>
                      <w:b w:val="0"/>
                      <w:bCs w:val="0"/>
                      <w:i w:val="0"/>
                      <w:iCs w:val="0"/>
                      <w:smallCaps w:val="0"/>
                      <w:color w:val="000000"/>
                      <w:sz w:val="24"/>
                      <w:szCs w:val="24"/>
                      <w:bdr w:val="nil"/>
                      <w:rtl w:val="0"/>
                    </w:rPr>
                    <w:t>: Year (0 ↔ 2000</w:t>
                  </w:r>
                  <w:r>
                    <w:rPr>
                      <w:rStyle w:val="DefaultParagraphFont"/>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b w:val="0"/>
                      <w:bCs w:val="0"/>
                      <w:i/>
                      <w:iCs/>
                      <w:smallCaps w:val="0"/>
                      <w:color w:val="000000"/>
                      <w:sz w:val="24"/>
                      <w:szCs w:val="24"/>
                      <w:bdr w:val="nil"/>
                      <w:rtl w:val="0"/>
                    </w:rPr>
                    <w:t>y</w:t>
                  </w:r>
                  <w:r>
                    <w:rPr>
                      <w:rStyle w:val="DefaultParagraphFont"/>
                      <w:b w:val="0"/>
                      <w:bCs w:val="0"/>
                      <w:i w:val="0"/>
                      <w:iCs w:val="0"/>
                      <w:smallCaps w:val="0"/>
                      <w:color w:val="000000"/>
                      <w:sz w:val="24"/>
                      <w:szCs w:val="24"/>
                      <w:bdr w:val="nil"/>
                      <w:rtl w:val="0"/>
                    </w:rPr>
                    <w:t>: Number of stores</w: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10/20/2014 8:51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Sketch a scatter plot of the data shown in the table.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table shows the lowest temperature on record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degrees Fahrenheit) in Duluth, Minnesota  for each month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where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represents from January.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750"/>
              <w:gridCol w:w="2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Months, </w:t>
                  </w:r>
                  <w:r>
                    <w:rPr>
                      <w:rStyle w:val="DefaultParagraphFont"/>
                      <w:rFonts w:ascii="Times New Roman" w:eastAsia="Times New Roman" w:hAnsi="Times New Roman" w:cs="Times New Roman"/>
                      <w:b w:val="0"/>
                      <w:bCs w:val="0"/>
                      <w:i/>
                      <w:iCs/>
                      <w:smallCaps w:val="0"/>
                      <w:color w:val="000000"/>
                      <w:sz w:val="24"/>
                      <w:szCs w:val="24"/>
                      <w:bdr w:val="nil"/>
                      <w:rtl w:val="0"/>
                    </w:rPr>
                    <w:t>x</w:t>
                  </w:r>
                </w:p>
              </w:tc>
              <w:tc>
                <w:tcPr>
                  <w:tcW w:w="19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Temperature, </w:t>
                  </w:r>
                  <w:r>
                    <w:rPr>
                      <w:rStyle w:val="DefaultParagraphFont"/>
                      <w:rFonts w:ascii="Times New Roman" w:eastAsia="Times New Roman" w:hAnsi="Times New Roman" w:cs="Times New Roman"/>
                      <w:b w:val="0"/>
                      <w:bCs w:val="0"/>
                      <w:i/>
                      <w:iCs/>
                      <w:smallCaps w:val="0"/>
                      <w:color w:val="000000"/>
                      <w:sz w:val="24"/>
                      <w:szCs w:val="24"/>
                      <w:bdr w:val="nil"/>
                      <w:rtl w:val="0"/>
                    </w:rPr>
                    <w:t>y</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19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19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19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–23</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19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c>
                <w:tcPr>
                  <w:tcW w:w="19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c>
                <w:tcPr>
                  <w:tcW w:w="19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c>
                <w:tcPr>
                  <w:tcW w:w="19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19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42</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9</w:t>
                  </w:r>
                </w:p>
              </w:tc>
              <w:tc>
                <w:tcPr>
                  <w:tcW w:w="19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19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c>
                <w:tcPr>
                  <w:tcW w:w="19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–26</w:t>
                  </w:r>
                </w:p>
              </w:tc>
            </w:tr>
            <w:tr>
              <w:tblPrEx>
                <w:jc w:val="left"/>
                <w:tblCellMar>
                  <w:top w:w="0" w:type="dxa"/>
                  <w:left w:w="0" w:type="dxa"/>
                  <w:bottom w:w="0" w:type="dxa"/>
                  <w:right w:w="0" w:type="dxa"/>
                </w:tblCellMar>
              </w:tblPrEx>
              <w:trPr>
                <w:cantSplit w:val="0"/>
                <w:jc w:val="left"/>
              </w:trPr>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W w:w="19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bl>
          <w:p>
            <w:pPr>
              <w:pStyle w:val="p"/>
              <w:bidi w:val="0"/>
              <w:spacing w:before="0" w:beforeAutospacing="0" w:after="0" w:afterAutospacing="0"/>
              <w:jc w:val="left"/>
            </w:pPr>
            <w:r>
              <w:br/>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
              <w:gridCol w:w="131"/>
              <w:gridCol w:w="5258"/>
              <w:gridCol w:w="141"/>
              <w:gridCol w:w="5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76"/>
                    </w:rPr>
                    <w:pict>
                      <v:shape id="_x0000_i1061" type="#_x0000_t75" style="height:4in;width:4in">
                        <v:imagedata r:id="rId3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Months (1 ↔ January)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Temperature (in Fº)</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76"/>
                    </w:rPr>
                    <w:pict>
                      <v:shape id="_x0000_i1062" type="#_x0000_t75" style="height:4in;width:4in">
                        <v:imagedata r:id="rId3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Months (1 ↔ January)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Temperature (in Fº)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76"/>
                    </w:rPr>
                    <w:pict>
                      <v:shape id="_x0000_i1063" type="#_x0000_t75" style="height:4in;width:4in">
                        <v:imagedata r:id="rId4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Months (1 ↔ January)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Temperature (in Fº)</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76"/>
                    </w:rPr>
                    <w:pict>
                      <v:shape id="_x0000_i1064" type="#_x0000_t75" style="height:4in;width:4in">
                        <v:imagedata r:id="rId4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Months (1 ↔ January)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Temperature (in Fº)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76"/>
                    </w:rPr>
                    <w:pict>
                      <v:shape id="_x0000_i1065" type="#_x0000_t75" style="height:4in;width:4in">
                        <v:imagedata r:id="rId42" o:title=""/>
                      </v:shape>
                    </w:pict>
                  </w:r>
                  <w:r>
                    <w:br/>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Months (1 ↔ January)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Temperature (in Fº)</w: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5/13/2015 6:53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distance between the two points (6, 1) and (6, 7).</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10/21/2014 1:47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distance between the two points (–3, –1) and (13, 29).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10/21/2014 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distance between the two points (10, 7) and (–5, 7).</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10/21/2014 1:55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distance between the points.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–5), (–2, 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11/12/2014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distance between the points.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4), (3, –5)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11/12/2014 4:40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distance between the points. (Round the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4.9), (–9.5, 7.5)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11/12/2014 4:44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distance between the points. (Round the answer to two decimal places)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–4.1), (–3.3, 8.7)</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327.68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10/21/2014 2:22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Show that the points form the vertices of the indicated polygon.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Right triangle: (6, 2), (3, 4), (–3, –5)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2"/>
                    </w:rPr>
                    <w:pict>
                      <v:shape id="_x0000_i1066" type="#_x0000_t75" style="height:24pt;width:138pt">
                        <v:imagedata r:id="rId4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2"/>
                    </w:rPr>
                    <w:pict>
                      <v:shape id="_x0000_i1067" type="#_x0000_t75" style="height:24pt;width:132.75pt">
                        <v:imagedata r:id="rId4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2"/>
                    </w:rPr>
                    <w:pict>
                      <v:shape id="_x0000_i1068" type="#_x0000_t75" style="height:24pt;width:138pt">
                        <v:imagedata r:id="rId4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2"/>
                    </w:rPr>
                    <w:pict>
                      <v:shape id="_x0000_i1069" type="#_x0000_t75" style="height:24pt;width:138pt">
                        <v:imagedata r:id="rId4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2"/>
                    </w:rPr>
                    <w:pict>
                      <v:shape id="_x0000_i1070" type="#_x0000_t75" style="height:24pt;width:138pt">
                        <v:imagedata r:id="rId47"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10/21/2014 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the points (–6, –8) and (4, –6). Find a third point so that the three points form the vertices of a right triangle.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(4, 6)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11/12/2014 5:48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Show that the points form the vertices of the indicated polygon.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Right triangle: (3, 5), (5, 6), (6, 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2"/>
                    </w:rPr>
                    <w:pict>
                      <v:shape id="_x0000_i1071" type="#_x0000_t75" style="height:24pt;width:117pt">
                        <v:imagedata r:id="rId4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2"/>
                    </w:rPr>
                    <w:pict>
                      <v:shape id="_x0000_i1072" type="#_x0000_t75" style="height:24pt;width:122.25pt">
                        <v:imagedata r:id="rId4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2"/>
                    </w:rPr>
                    <w:pict>
                      <v:shape id="_x0000_i1073" type="#_x0000_t75" style="height:24pt;width:117pt">
                        <v:imagedata r:id="rId5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2"/>
                    </w:rPr>
                    <w:pict>
                      <v:shape id="_x0000_i1074" type="#_x0000_t75" style="height:24pt;width:122.25pt">
                        <v:imagedata r:id="rId5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2"/>
                    </w:rPr>
                    <w:pict>
                      <v:shape id="_x0000_i1075" type="#_x0000_t75" style="height:24pt;width:122.25pt">
                        <v:imagedata r:id="rId52"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10/21/2014 2:50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points(–1,1),  and (–11,–9)  form the vertices of the base of a triangle, find a third point so that the three points form the vertices of an isosceles triangle.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5/14/2015 4:01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Show that the points form the vertices of the indicated polygon.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Isosceles triangle: (7, –6), (9, 8), (–5, 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Distances between the points: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76" type="#_x0000_t75" style="height:19.5pt;width:90pt">
                        <v:imagedata r:id="rId5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Distances between the points: </w:t>
                  </w:r>
                  <w:r>
                    <w:rPr>
                      <w:position w:val="-8"/>
                    </w:rPr>
                    <w:pict>
                      <v:shape id="_x0000_i1077" type="#_x0000_t75" style="height:19.5pt;width:95.25pt">
                        <v:imagedata r:id="rId5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Distances between the points: </w:t>
                  </w:r>
                  <w:r>
                    <w:rPr>
                      <w:position w:val="-8"/>
                    </w:rPr>
                    <w:pict>
                      <v:shape id="_x0000_i1078" type="#_x0000_t75" style="height:19.5pt;width:90pt">
                        <v:imagedata r:id="rId5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Distances between the points: </w:t>
                  </w:r>
                  <w:r>
                    <w:rPr>
                      <w:position w:val="-8"/>
                    </w:rPr>
                    <w:pict>
                      <v:shape id="_x0000_i1079" type="#_x0000_t75" style="height:19.5pt;width:90pt">
                        <v:imagedata r:id="rId5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Distances between the points: </w:t>
                  </w:r>
                  <w:r>
                    <w:rPr>
                      <w:position w:val="-8"/>
                    </w:rPr>
                    <w:pict>
                      <v:shape id="_x0000_i1080" type="#_x0000_t75" style="height:19.5pt;width:90pt">
                        <v:imagedata r:id="rId57"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10/21/2014 4:14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Show that the points form the vertices of the indicated polygon.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Isosceles triangle: (7, 1), (5, 4), (2, 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Distances between the points: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81" type="#_x0000_t75" style="height:19.5pt;width:79.5pt">
                        <v:imagedata r:id="rId5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Distances between the points: </w:t>
                  </w:r>
                  <w:r>
                    <w:rPr>
                      <w:position w:val="-8"/>
                    </w:rPr>
                    <w:pict>
                      <v:shape id="_x0000_i1082" type="#_x0000_t75" style="height:19.5pt;width:79.5pt">
                        <v:imagedata r:id="rId5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Distances between the points: </w:t>
                  </w:r>
                  <w:r>
                    <w:rPr>
                      <w:position w:val="-8"/>
                    </w:rPr>
                    <w:pict>
                      <v:shape id="_x0000_i1083" type="#_x0000_t75" style="height:19.5pt;width:79.5pt">
                        <v:imagedata r:id="rId6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Distances between the points: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084" type="#_x0000_t75" style="height:19.5pt;width:79.5pt">
                        <v:imagedata r:id="rId6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Distances between the points: </w:t>
                  </w:r>
                  <w:r>
                    <w:rPr>
                      <w:position w:val="-8"/>
                    </w:rPr>
                    <w:pict>
                      <v:shape id="_x0000_i1085" type="#_x0000_t75" style="height:19.5pt;width:79.5pt">
                        <v:imagedata r:id="rId62"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11/12/2014 7:00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Plot the following points and find the distance between the points.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3), (5, 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
              <w:gridCol w:w="131"/>
              <w:gridCol w:w="5258"/>
              <w:gridCol w:w="141"/>
              <w:gridCol w:w="5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br/>
                  </w:r>
                  <w:r>
                    <w:rPr>
                      <w:position w:val="-276"/>
                    </w:rPr>
                    <w:pict>
                      <v:shape id="_x0000_i1086" type="#_x0000_t75" style="height:4in;width:4in">
                        <v:imagedata r:id="rId6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Distance: 8</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76"/>
                    </w:rPr>
                    <w:pict>
                      <v:shape id="_x0000_i1087" type="#_x0000_t75" style="height:4in;width:4in">
                        <v:imagedata r:id="rId6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Distance: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76"/>
                    </w:rPr>
                    <w:pict>
                      <v:shape id="_x0000_i1088" type="#_x0000_t75" style="height:4in;width:4in">
                        <v:imagedata r:id="rId65" o:title=""/>
                      </v:shape>
                    </w:pict>
                  </w:r>
                  <w:r>
                    <w:br/>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Distance: 9</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76"/>
                    </w:rPr>
                    <w:pict>
                      <v:shape id="_x0000_i1089" type="#_x0000_t75" style="height:4in;width:4in">
                        <v:imagedata r:id="rId6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Distance: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76"/>
                    </w:rPr>
                    <w:pict>
                      <v:shape id="_x0000_i1090" type="#_x0000_t75" style="height:4in;width:4in">
                        <v:imagedata r:id="rId6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Distance: 7</w: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11/13/2014 8:59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Plot the following points and find the midpoint of the line segment joining the points.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6), (5, 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
              <w:gridCol w:w="147"/>
              <w:gridCol w:w="5240"/>
              <w:gridCol w:w="159"/>
              <w:gridCol w:w="5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41"/>
                      <w:sz w:val="22"/>
                      <w:szCs w:val="22"/>
                      <w:bdr w:val="nil"/>
                      <w:rtl w:val="0"/>
                    </w:rPr>
                    <w:pict>
                      <v:shape id="_x0000_i1091" type="#_x0000_t75" style="height:252pt;width:252pt">
                        <v:imagedata r:id="rId6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Midpoint: (7, 6)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41"/>
                      <w:sz w:val="22"/>
                      <w:szCs w:val="22"/>
                      <w:bdr w:val="nil"/>
                      <w:rtl w:val="0"/>
                    </w:rPr>
                    <w:pict>
                      <v:shape id="_x0000_i1092" type="#_x0000_t75" style="height:252pt;width:252pt">
                        <v:imagedata r:id="rId6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Midpoint: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41"/>
                      <w:sz w:val="22"/>
                      <w:szCs w:val="22"/>
                      <w:bdr w:val="nil"/>
                      <w:rtl w:val="0"/>
                    </w:rPr>
                    <w:pict>
                      <v:shape id="_x0000_i1093" type="#_x0000_t75" style="height:252pt;width:252pt">
                        <v:imagedata r:id="rId7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Midpoint:</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41"/>
                      <w:sz w:val="22"/>
                      <w:szCs w:val="22"/>
                      <w:bdr w:val="nil"/>
                      <w:rtl w:val="0"/>
                    </w:rPr>
                    <w:pict>
                      <v:shape id="_x0000_i1094" type="#_x0000_t75" style="height:252pt;width:252pt">
                        <v:imagedata r:id="rId7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w:t>
                  </w:r>
                  <w:r>
                    <w:rPr>
                      <w:rStyle w:val="DefaultParagraphFont"/>
                      <w:rFonts w:ascii="Times New Roman" w:eastAsia="Times New Roman" w:hAnsi="Times New Roman" w:cs="Times New Roman"/>
                      <w:b w:val="0"/>
                      <w:bCs w:val="0"/>
                      <w:i w:val="0"/>
                      <w:iCs w:val="0"/>
                      <w:smallCaps w:val="0"/>
                      <w:color w:val="000000"/>
                      <w:sz w:val="24"/>
                      <w:szCs w:val="24"/>
                      <w:bdr w:val="nil"/>
                      <w:rtl w:val="0"/>
                    </w:rPr>
                    <w:t>dpoint: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40"/>
                    </w:rPr>
                    <w:pict>
                      <v:shape id="_x0000_i1095" type="#_x0000_t75" style="height:252pt;width:252pt">
                        <v:imagedata r:id="rId7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Midpoint: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12:24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midpoint between the two points (–19, 9) and (11, 13).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P.6.49c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11/13/2014 6:54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Plot the following points and find the distance between the points.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8), (7, 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
              <w:gridCol w:w="147"/>
              <w:gridCol w:w="5240"/>
              <w:gridCol w:w="159"/>
              <w:gridCol w:w="5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41"/>
                      <w:sz w:val="22"/>
                      <w:szCs w:val="22"/>
                      <w:bdr w:val="nil"/>
                      <w:rtl w:val="0"/>
                    </w:rPr>
                    <w:pict>
                      <v:shape id="_x0000_i1096" type="#_x0000_t75" style="height:252pt;width:252pt">
                        <v:imagedata r:id="rId7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Distance: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7" type="#_x0000_t75" style="height:13.5pt;width:21pt">
                        <v:imagedata r:id="rId74"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41"/>
                      <w:sz w:val="22"/>
                      <w:szCs w:val="22"/>
                      <w:bdr w:val="nil"/>
                      <w:rtl w:val="0"/>
                    </w:rPr>
                    <w:pict>
                      <v:shape id="_x0000_i1098" type="#_x0000_t75" style="height:252pt;width:252pt">
                        <v:imagedata r:id="rId7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Distance: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099" type="#_x0000_t75" style="height:13.5pt;width:21pt">
                        <v:imagedata r:id="rId7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40"/>
                    </w:rPr>
                    <w:pict>
                      <v:shape id="_x0000_i1100" type="#_x0000_t75" style="height:252pt;width:252pt">
                        <v:imagedata r:id="rId7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Distance: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101" type="#_x0000_t75" style="height:13.5pt;width:21pt">
                        <v:imagedata r:id="rId74"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41"/>
                      <w:sz w:val="22"/>
                      <w:szCs w:val="22"/>
                      <w:bdr w:val="nil"/>
                      <w:rtl w:val="0"/>
                    </w:rPr>
                    <w:pict>
                      <v:shape id="_x0000_i1102" type="#_x0000_t75" style="height:252pt;width:252pt">
                        <v:imagedata r:id="rId7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Distance: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103" type="#_x0000_t75" style="height:13.5pt;width:21pt">
                        <v:imagedata r:id="rId7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41"/>
                      <w:sz w:val="22"/>
                      <w:szCs w:val="22"/>
                      <w:bdr w:val="nil"/>
                      <w:rtl w:val="0"/>
                    </w:rPr>
                    <w:pict>
                      <v:shape id="_x0000_i1104" type="#_x0000_t75" style="height:252pt;width:252pt">
                        <v:imagedata r:id="rId7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Distance: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105" type="#_x0000_t75" style="height:13.5pt;width:21pt">
                        <v:imagedata r:id="rId74" o:title=""/>
                      </v:shape>
                    </w:pic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11/13/2014 8:34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Plot the following points and find the distance between the points.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8), (8, 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
              <w:gridCol w:w="147"/>
              <w:gridCol w:w="5240"/>
              <w:gridCol w:w="159"/>
              <w:gridCol w:w="5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41"/>
                      <w:sz w:val="22"/>
                      <w:szCs w:val="22"/>
                      <w:bdr w:val="nil"/>
                      <w:rtl w:val="0"/>
                    </w:rPr>
                    <w:pict>
                      <v:shape id="_x0000_i1106" type="#_x0000_t75" style="height:252pt;width:252pt">
                        <v:imagedata r:id="rId7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Distance: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107" type="#_x0000_t75" style="height:13.5pt;width:21pt">
                        <v:imagedata r:id="rId80"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40"/>
                    </w:rPr>
                    <w:pict>
                      <v:shape id="_x0000_i1108" type="#_x0000_t75" style="height:252pt;width:252pt">
                        <v:imagedata r:id="rId8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Distance: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109" type="#_x0000_t75" style="height:13.5pt;width:21pt">
                        <v:imagedata r:id="rId8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40"/>
                    </w:rPr>
                    <w:pict>
                      <v:shape id="_x0000_i1110" type="#_x0000_t75" style="height:252pt;width:252pt">
                        <v:imagedata r:id="rId8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Distance: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111" type="#_x0000_t75" style="height:13.5pt;width:21pt">
                        <v:imagedata r:id="rId80"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40"/>
                    </w:rPr>
                    <w:pict>
                      <v:shape id="_x0000_i1112" type="#_x0000_t75" style="height:252pt;width:252pt">
                        <v:imagedata r:id="rId8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Distance: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113" type="#_x0000_t75" style="height:13.5pt;width:21pt">
                        <v:imagedata r:id="rId8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41"/>
                      <w:sz w:val="22"/>
                      <w:szCs w:val="22"/>
                      <w:bdr w:val="nil"/>
                      <w:rtl w:val="0"/>
                    </w:rPr>
                    <w:pict>
                      <v:shape id="_x0000_i1114" type="#_x0000_t75" style="height:252pt;width:252pt">
                        <v:imagedata r:id="rId8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Distance: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115" type="#_x0000_t75" style="height:13.5pt;width:21pt">
                        <v:imagedata r:id="rId80" o:title=""/>
                      </v:shape>
                    </w:pic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12:32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An airplane flies from one city in a straight line to another city, which is 360 kilometers north and 150 kilometers west of first city. How far does the plane fly?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390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255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360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350 km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1:47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A soccer player passes the ball from a point that is 13 yards from the end line and 16 yards from the sideline. The pass is received by a teammate who is 48 yards from the same end line and 39 yards from the same sideline, as shown in the figure. How long is the pass?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41"/>
              </w:rPr>
              <w:pict>
                <v:shape id="_x0000_i1116" type="#_x0000_t75" style="height:153pt;width:179.25pt">
                  <v:imagedata r:id="rId8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(13, 16)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(48, 39)</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117" type="#_x0000_t75" style="height:13.5pt;width:31.5pt">
                        <v:imagedata r:id="rId8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 44 yd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118" type="#_x0000_t75" style="height:13.5pt;width:26.25pt">
                        <v:imagedata r:id="rId8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 43 yd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119" type="#_x0000_t75" style="height:13.5pt;width:31.5pt">
                        <v:imagedata r:id="rId8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 45 yd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120" type="#_x0000_t75" style="height:13.5pt;width:31.5pt">
                        <v:imagedata r:id="rId8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 42 yd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121" type="#_x0000_t75" style="height:13.5pt;width:31.5pt">
                        <v:imagedata r:id="rId8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 46 yd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1:04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A quarterback is standing in the middle of the field 41 yards from his goal line. He passes the ball to a player 8 yards to his left on the 26 yard line. How long was the pass?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yards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yards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yards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yards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yards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1:21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Use the Midpoint Formula to estimate the sales of Big Lots, Inc. in 2005, given the sales in 2003 and 2007. Assume that the sales followed a linear pattern.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Big Lots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116"/>
              <w:gridCol w:w="19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0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Year</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Sales (in millions)</w:t>
                  </w:r>
                </w:p>
              </w:tc>
            </w:tr>
            <w:tr>
              <w:tblPrEx>
                <w:jc w:val="left"/>
                <w:tblCellMar>
                  <w:top w:w="0" w:type="dxa"/>
                  <w:left w:w="0" w:type="dxa"/>
                  <w:bottom w:w="0" w:type="dxa"/>
                  <w:right w:w="0" w:type="dxa"/>
                </w:tblCellMar>
              </w:tblPrEx>
              <w:trPr>
                <w:cantSplit w:val="0"/>
                <w:jc w:val="left"/>
              </w:trPr>
              <w:tc>
                <w:tcPr>
                  <w:tcW w:w="20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2003</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4174</w:t>
                  </w:r>
                </w:p>
              </w:tc>
            </w:tr>
            <w:tr>
              <w:tblPrEx>
                <w:jc w:val="left"/>
                <w:tblCellMar>
                  <w:top w:w="0" w:type="dxa"/>
                  <w:left w:w="0" w:type="dxa"/>
                  <w:bottom w:w="0" w:type="dxa"/>
                  <w:right w:w="0" w:type="dxa"/>
                </w:tblCellMar>
              </w:tblPrEx>
              <w:trPr>
                <w:cantSplit w:val="0"/>
                <w:jc w:val="left"/>
              </w:trPr>
              <w:tc>
                <w:tcPr>
                  <w:tcW w:w="20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2007</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4700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$4700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$4457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$4174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$4437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$4447 million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Use the Midpoint Formula to estimate the sales of  Dollar Tree Stores, Inc. in 2005, given the sales in 2003 and 2007. Assume that the sales followed a linear pattern.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Dollar tree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116"/>
              <w:gridCol w:w="19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0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Year</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Sales (in millions)</w:t>
                  </w:r>
                </w:p>
              </w:tc>
            </w:tr>
            <w:tr>
              <w:tblPrEx>
                <w:jc w:val="left"/>
                <w:tblCellMar>
                  <w:top w:w="0" w:type="dxa"/>
                  <w:left w:w="0" w:type="dxa"/>
                  <w:bottom w:w="0" w:type="dxa"/>
                  <w:right w:w="0" w:type="dxa"/>
                </w:tblCellMar>
              </w:tblPrEx>
              <w:trPr>
                <w:cantSplit w:val="0"/>
                <w:jc w:val="left"/>
              </w:trPr>
              <w:tc>
                <w:tcPr>
                  <w:tcW w:w="20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2003</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2200</w:t>
                  </w:r>
                </w:p>
              </w:tc>
            </w:tr>
            <w:tr>
              <w:tblPrEx>
                <w:jc w:val="left"/>
                <w:tblCellMar>
                  <w:top w:w="0" w:type="dxa"/>
                  <w:left w:w="0" w:type="dxa"/>
                  <w:bottom w:w="0" w:type="dxa"/>
                  <w:right w:w="0" w:type="dxa"/>
                </w:tblCellMar>
              </w:tblPrEx>
              <w:trPr>
                <w:cantSplit w:val="0"/>
                <w:jc w:val="left"/>
              </w:trPr>
              <w:tc>
                <w:tcPr>
                  <w:tcW w:w="20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2007</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4283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$3241.5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$3251.5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$3246.5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$3256.5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$3261.5 million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coordinates of the vertices of the polygon in its new position.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Original coordinates of vertices: (–5, –3), (–3, 6), (–5, –4), (–4, –7)</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Shift: three units </w:t>
            </w:r>
            <w:r>
              <w:rPr>
                <w:rStyle w:val="DefaultParagraphFont"/>
                <w:rFonts w:ascii="Times New Roman" w:eastAsia="Times New Roman" w:hAnsi="Times New Roman" w:cs="Times New Roman"/>
                <w:b w:val="0"/>
                <w:bCs w:val="0"/>
                <w:i w:val="0"/>
                <w:iCs w:val="0"/>
                <w:smallCaps w:val="0"/>
                <w:color w:val="000000"/>
                <w:sz w:val="24"/>
                <w:szCs w:val="24"/>
                <w:bdr w:val="nil"/>
                <w:rtl w:val="0"/>
              </w:rPr>
              <w:t>to the</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right</w:t>
            </w:r>
            <w:r>
              <w:rPr>
                <w:rStyle w:val="DefaultParagraphFont"/>
                <w:rFonts w:ascii="Times New Roman" w:eastAsia="Times New Roman" w:hAnsi="Times New Roman" w:cs="Times New Roman"/>
                <w:b w:val="0"/>
                <w:bCs w:val="0"/>
                <w:i w:val="0"/>
                <w:iCs w:val="0"/>
                <w:smallCaps w:val="0"/>
                <w:color w:val="000000"/>
                <w:sz w:val="24"/>
                <w:szCs w:val="24"/>
                <w:bdr w:val="nil"/>
                <w:rtl w:val="0"/>
              </w:rPr>
              <w:t>, four units </w:t>
            </w:r>
            <w:r>
              <w:rPr>
                <w:rStyle w:val="DefaultParagraphFont"/>
                <w:rFonts w:ascii="Times New Roman" w:eastAsia="Times New Roman" w:hAnsi="Times New Roman" w:cs="Times New Roman"/>
                <w:b w:val="0"/>
                <w:bCs w:val="0"/>
                <w:i w:val="0"/>
                <w:iCs w:val="0"/>
                <w:smallCaps w:val="0"/>
                <w:color w:val="000000"/>
                <w:sz w:val="24"/>
                <w:szCs w:val="24"/>
                <w:bdr w:val="nil"/>
                <w:rtl w:val="0"/>
              </w:rPr>
              <w:t>upward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1), (0, 10), (–2, 0), (–1,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coordinates of the vertices of the polygon in its new position.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Original coordinates of vertices: (6, 5), (3, 2), (4, 2), (5, 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Shift: six units downward, two units to the left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–1), (1, –4), (2, –4), (3,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2:48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Use the graph, which shows the average retail prices of 1 gallon of whole </w:t>
            </w:r>
            <w:r>
              <w:rPr>
                <w:rStyle w:val="DefaultParagraphFont"/>
                <w:rFonts w:ascii="Times New Roman" w:eastAsia="Times New Roman" w:hAnsi="Times New Roman" w:cs="Times New Roman"/>
                <w:b w:val="0"/>
                <w:bCs w:val="0"/>
                <w:i w:val="0"/>
                <w:iCs w:val="0"/>
                <w:smallCaps w:val="0"/>
                <w:color w:val="000000"/>
                <w:sz w:val="24"/>
                <w:szCs w:val="24"/>
                <w:bdr w:val="nil"/>
                <w:rtl w:val="0"/>
              </w:rPr>
              <w:t>milk from 1996 through 2007.</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16"/>
              </w:rPr>
              <w:pict>
                <v:shape id="_x0000_i1122" type="#_x0000_t75" style="height:128.25pt;width:209.25pt">
                  <v:imagedata r:id="rId8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Approximate the lowest price of a gallon of whole milk shown in the graph. When did this occur?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$2.97 / gal; 2001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$3.17 / gal; 2002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$3.07 / gal; 2003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$2.67 / gal; 1997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$3.87 / gal; 2004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2:55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Use the graph, which shows the average retail prices of 1 gallon of whole milk from 1996 through 2007.</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16"/>
              </w:rPr>
              <w:pict>
                <v:shape id="_x0000_i1123" type="#_x0000_t75" style="height:128.25pt;width:209.25pt">
                  <v:imagedata r:id="rId8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Approximate the percent change in the price of milk from the price in 2000 to the highest price shown in the graph.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48%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58%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53%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38%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P.6.66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5/13/2015 9:12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The graph shows the numbers of performers who were elected to the Rock and Roll Hall of Fame from 1991 through 2008. Describe any trends in the data. From these trends, predict the number of performers elected in 2009.</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45"/>
                <w:sz w:val="24"/>
                <w:szCs w:val="24"/>
                <w:bdr w:val="nil"/>
                <w:rtl w:val="0"/>
              </w:rPr>
              <w:pict>
                <v:shape id="_x0000_i1124" type="#_x0000_t75" style="height:156.75pt;width:180pt">
                  <v:imagedata r:id="rId8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performers elected in last four years in the graph seems to be nearly steady except for the first few years therefore five performers will be elected in 2009.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performers elected in last four years in the graph seems to be nearly steady except for the first few years therefore seven performers will be elected in 2009.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performers elected in last four years in the graph seems to be nearly steady except for the first few years therefore eight performers will be elected in 2009.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performers elected in last four years in the graph seems to be nearly steady except for the first few years therefore six performers will be elected in 2009.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performers elected in last four years in the graph seems to be nearly steady except for the first few years therefore nine performers will be elected in 2009.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P.6.69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3:22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Coca-Cola Company had sales of $19,999 million in 1999 and $29,511 million in 2007. Use the Midpoint Formula to estimate the sales in 2003. Assume that the sales followed a linear pattern.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$24,905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$24,855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$24,755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$24,955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$24,805 million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P.6.71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5/13/2015 9:11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quadrant(s) in which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is located so that the condition is satisfied.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and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&lt; –8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quadrants 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quadrants 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quadrants III and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distance between the points. Round to the nearest hundredth, if necessary.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–8), (–1, 9)</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3:39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3:49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points(5,–11),  and (11,–5)  form the vertices of the base of a triangle, find a third point so that the three points form the vertices of an isosceles triangle.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5/14/2015 3:38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coordinates of the point C shown below.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76"/>
              </w:rPr>
              <w:pict>
                <v:shape id="_x0000_i1125" type="#_x0000_t75" style="height:4in;width:4in">
                  <v:imagedata r:id="rId9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97"/>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–2)</w: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4:18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Plot the point (–3, 1) on the Cartesian plane.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
              <w:gridCol w:w="147"/>
              <w:gridCol w:w="5240"/>
              <w:gridCol w:w="159"/>
              <w:gridCol w:w="5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40"/>
                    </w:rPr>
                    <w:pict>
                      <v:shape id="_x0000_i1126" type="#_x0000_t75" style="height:252pt;width:252pt">
                        <v:imagedata r:id="rId91"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40"/>
                    </w:rPr>
                    <w:pict>
                      <v:shape id="_x0000_i1127" type="#_x0000_t75" style="height:252pt;width:252pt">
                        <v:imagedata r:id="rId9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40"/>
                    </w:rPr>
                    <w:pict>
                      <v:shape id="_x0000_i1128" type="#_x0000_t75" style="height:252pt;width:252pt">
                        <v:imagedata r:id="rId93"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40"/>
                    </w:rPr>
                    <w:pict>
                      <v:shape id="_x0000_i1129" type="#_x0000_t75" style="height:252pt;width:252pt">
                        <v:imagedata r:id="rId9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40"/>
                    </w:rPr>
                    <w:pict>
                      <v:shape id="_x0000_i1130" type="#_x0000_t75" style="height:252pt;width:252pt">
                        <v:imagedata r:id="rId94" o:title=""/>
                      </v:shape>
                    </w:pic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4:45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coordinates of the point that is located 8 units below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-axis and 3 units to the left of the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-axis.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97"/>
              <w:gridCol w:w="220"/>
              <w:gridCol w:w="9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8)</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–8)</w: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12/4/2014 11:45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distance between the points (4, –3) and (11, –3).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620"/>
              <w:gridCol w:w="220"/>
              <w:gridCol w:w="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31" type="#_x0000_t75" style="height:19.5pt;width:17.25pt">
                        <v:imagedata r:id="rId9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32" type="#_x0000_t75" style="height:19.5pt;width:22.5pt">
                        <v:imagedata r:id="rId9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12/4/2014 11:55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distance between the points (4, –5) and (9, 0).  Round the answer to the nearest tenth.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675"/>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w: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12/5/2014 12:04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midpoint of the line segment joining the points (3, 6) and (9, –4).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97"/>
              <w:gridCol w:w="220"/>
              <w:gridCol w:w="9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–10)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(6, 1)</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–5)</w: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12/5/2014 12:13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midpoint of the line segment joining the points (5.5, 4.3) and (13.6, –1.2).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37"/>
              <w:gridCol w:w="220"/>
              <w:gridCol w:w="1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(19.1, 3.1)</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(–4.05, 2.75)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(9.55, 1.55)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(4.05, –2.75)</w: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12/5/2014 12:19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Let </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denote the midpoint of the line segment joining (4, 3) and (11, 6).  Find the distance from </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the point (–6, –5).  Round the answer to the nearest tenth.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85"/>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w: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12/5/2014 12:25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Let </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denote the midpoint of the line segment joining (2, 3) and (7, 6).  Find the midpoint between </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(–6, –4).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62"/>
              <w:gridCol w:w="220"/>
              <w:gridCol w:w="1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(2, 0.25)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(–0.75, 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–0.5)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(0.5, 1)</w: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12/5/2014 3:13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Let </w:t>
            </w:r>
            <w:r>
              <w:rPr>
                <w:rStyle w:val="DefaultParagraphFont"/>
                <w:rFonts w:ascii="Times New Roman" w:eastAsia="Times New Roman" w:hAnsi="Times New Roman" w:cs="Times New Roman"/>
                <w:b w:val="0"/>
                <w:bCs w:val="0"/>
                <w:i/>
                <w:iCs/>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represent the midpoint between (5, 3) and (–5, –7).  Let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represent the midpoint between (5, 3) and </w:t>
            </w:r>
            <w:r>
              <w:rPr>
                <w:rStyle w:val="DefaultParagraphFont"/>
                <w:rFonts w:ascii="Times New Roman" w:eastAsia="Times New Roman" w:hAnsi="Times New Roman" w:cs="Times New Roman"/>
                <w:b w:val="0"/>
                <w:bCs w:val="0"/>
                <w:i/>
                <w:iCs/>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Find the coordinates of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27"/>
              <w:gridCol w:w="220"/>
              <w:gridCol w:w="1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–4.5)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(0, 0.5)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–2)</w: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12/5/2014 3:36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Write the standard form of the equation of the circle with center (5, –7) and radius 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515"/>
              <w:gridCol w:w="220"/>
              <w:gridCol w:w="2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33" type="#_x0000_t75" style="height:19.5pt;width:100.5pt">
                        <v:imagedata r:id="rId97"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34" type="#_x0000_t75" style="height:19.5pt;width:100.5pt">
                        <v:imagedata r:id="rId9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35" type="#_x0000_t75" style="height:19.5pt;width:105.75pt">
                        <v:imagedata r:id="rId99"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36" type="#_x0000_t75" style="height:19.5pt;width:105.75pt">
                        <v:imagedata r:id="rId10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37" type="#_x0000_t75" style="height:19.5pt;width:105.75pt">
                        <v:imagedata r:id="rId101" o:title=""/>
                      </v:shape>
                    </w:pic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12/5/2014 4:03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Write the standard form of the equation of the circle with center (3, –2) and solution point (–2, 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530"/>
              <w:gridCol w:w="220"/>
              <w:gridCol w:w="2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38" type="#_x0000_t75" style="height:19.5pt;width:106.5pt">
                        <v:imagedata r:id="rId102"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39" type="#_x0000_t75" style="height:19.5pt;width:117pt">
                        <v:imagedata r:id="rId10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40" type="#_x0000_t75" style="height:19.5pt;width:106.5pt">
                        <v:imagedata r:id="rId104"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41" type="#_x0000_t75" style="height:19.5pt;width:117pt">
                        <v:imagedata r:id="rId10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42" type="#_x0000_t75" style="height:19.5pt;width:106.5pt">
                        <v:imagedata r:id="rId106" o:title=""/>
                      </v:shape>
                    </w:pic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12/5/2014 4:09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Write the standard form of the equation of the circle which has (–5, 4) and (–1, 8) as endpoints of a diameter.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635"/>
              <w:gridCol w:w="220"/>
              <w:gridCol w:w="2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43" type="#_x0000_t75" style="height:19.5pt;width:111.75pt">
                        <v:imagedata r:id="rId107"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44" type="#_x0000_t75" style="height:19.5pt;width:100.5pt">
                        <v:imagedata r:id="rId10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45" type="#_x0000_t75" style="height:19.5pt;width:100.5pt">
                        <v:imagedata r:id="rId109"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46" type="#_x0000_t75" style="height:19.5pt;width:111.75pt">
                        <v:imagedata r:id="rId11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47" type="#_x0000_t75" style="height:19.5pt;width:100.5pt">
                        <v:imagedata r:id="rId111" o:title=""/>
                      </v:shape>
                    </w:pic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12/5/2014 4:25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Write the standard form of the equation of the circle tangent to the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-axis and with center (–3, –6).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41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48" type="#_x0000_t75" style="height:19.5pt;width:100.5pt">
                        <v:imagedata r:id="rId112"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49" type="#_x0000_t75" style="height:19.5pt;width:100.5pt">
                        <v:imagedata r:id="rId1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50" type="#_x0000_t75" style="height:19.5pt;width:100.5pt">
                        <v:imagedata r:id="rId114"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51" type="#_x0000_t75" style="height:19.5pt;width:100.5pt">
                        <v:imagedata r:id="rId1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52" type="#_x0000_t75" style="height:19.5pt;width:100.5pt">
                        <v:imagedata r:id="rId116" o:title=""/>
                      </v:shape>
                    </w:pic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12/5/2014 4:38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center and radius of the circle with equation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53" type="#_x0000_t75" style="height:19.5pt;width:105.75pt">
                  <v:imagedata r:id="rId11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89"/>
              <w:gridCol w:w="220"/>
              <w:gridCol w:w="1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 (7, 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Radius: 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 (–7, 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Radius: 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 (7, –2)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Radius: 25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 (7, –2)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Radius: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 (–7, 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Radius: 5</w: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12/5/2014 4:42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point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has coordinates (–3, 5).  If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moved 3 units upward 6 units to the left, what are the new coordinates of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87"/>
              <w:gridCol w:w="220"/>
              <w:gridCol w:w="9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–1)</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(0, 11)</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(3, 2)</w: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12/5/2014 4:47 AM</w:t>
                  </w:r>
                </w:p>
              </w:tc>
            </w:tr>
          </w:tbl>
          <w:p/>
        </w:tc>
      </w:tr>
    </w:tbl>
    <w:p>
      <w:pPr>
        <w:bidi w:val="0"/>
        <w:spacing w:after="75"/>
        <w:jc w:val="left"/>
      </w:pPr>
    </w:p>
    <w:p>
      <w:pPr>
        <w:bidi w:val="0"/>
        <w:spacing w:after="75"/>
        <w:jc w:val="left"/>
      </w:pPr>
    </w:p>
    <w:sectPr>
      <w:headerReference w:type="default" r:id="rId118"/>
      <w:footerReference w:type="default" r:id="rId119"/>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Section 1.1 - Rectangular Coordinates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00" Type="http://schemas.openxmlformats.org/officeDocument/2006/relationships/image" Target="media/image97.png" /><Relationship Id="rId101" Type="http://schemas.openxmlformats.org/officeDocument/2006/relationships/image" Target="media/image98.png" /><Relationship Id="rId102" Type="http://schemas.openxmlformats.org/officeDocument/2006/relationships/image" Target="media/image99.png" /><Relationship Id="rId103" Type="http://schemas.openxmlformats.org/officeDocument/2006/relationships/image" Target="media/image100.png" /><Relationship Id="rId104" Type="http://schemas.openxmlformats.org/officeDocument/2006/relationships/image" Target="media/image101.png" /><Relationship Id="rId105" Type="http://schemas.openxmlformats.org/officeDocument/2006/relationships/image" Target="media/image102.png" /><Relationship Id="rId106" Type="http://schemas.openxmlformats.org/officeDocument/2006/relationships/image" Target="media/image103.png" /><Relationship Id="rId107" Type="http://schemas.openxmlformats.org/officeDocument/2006/relationships/image" Target="media/image104.png" /><Relationship Id="rId108" Type="http://schemas.openxmlformats.org/officeDocument/2006/relationships/image" Target="media/image105.png" /><Relationship Id="rId109" Type="http://schemas.openxmlformats.org/officeDocument/2006/relationships/image" Target="media/image106.png" /><Relationship Id="rId11" Type="http://schemas.openxmlformats.org/officeDocument/2006/relationships/image" Target="media/image8.png" /><Relationship Id="rId110" Type="http://schemas.openxmlformats.org/officeDocument/2006/relationships/image" Target="media/image107.png" /><Relationship Id="rId111" Type="http://schemas.openxmlformats.org/officeDocument/2006/relationships/image" Target="media/image108.png" /><Relationship Id="rId112" Type="http://schemas.openxmlformats.org/officeDocument/2006/relationships/image" Target="media/image109.png" /><Relationship Id="rId113" Type="http://schemas.openxmlformats.org/officeDocument/2006/relationships/image" Target="media/image110.png" /><Relationship Id="rId114" Type="http://schemas.openxmlformats.org/officeDocument/2006/relationships/image" Target="media/image111.png" /><Relationship Id="rId115" Type="http://schemas.openxmlformats.org/officeDocument/2006/relationships/image" Target="media/image112.png" /><Relationship Id="rId116" Type="http://schemas.openxmlformats.org/officeDocument/2006/relationships/image" Target="media/image113.png" /><Relationship Id="rId117" Type="http://schemas.openxmlformats.org/officeDocument/2006/relationships/image" Target="media/image114.png" /><Relationship Id="rId118" Type="http://schemas.openxmlformats.org/officeDocument/2006/relationships/header" Target="header1.xml" /><Relationship Id="rId119" Type="http://schemas.openxmlformats.org/officeDocument/2006/relationships/footer" Target="footer1.xml" /><Relationship Id="rId12" Type="http://schemas.openxmlformats.org/officeDocument/2006/relationships/image" Target="media/image9.png" /><Relationship Id="rId120" Type="http://schemas.openxmlformats.org/officeDocument/2006/relationships/styles" Target="styles.xml"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image" Target="media/image58.png" /><Relationship Id="rId62" Type="http://schemas.openxmlformats.org/officeDocument/2006/relationships/image" Target="media/image59.png" /><Relationship Id="rId63" Type="http://schemas.openxmlformats.org/officeDocument/2006/relationships/image" Target="media/image60.png" /><Relationship Id="rId64" Type="http://schemas.openxmlformats.org/officeDocument/2006/relationships/image" Target="media/image61.png" /><Relationship Id="rId65" Type="http://schemas.openxmlformats.org/officeDocument/2006/relationships/image" Target="media/image62.png" /><Relationship Id="rId66" Type="http://schemas.openxmlformats.org/officeDocument/2006/relationships/image" Target="media/image63.png" /><Relationship Id="rId67" Type="http://schemas.openxmlformats.org/officeDocument/2006/relationships/image" Target="media/image64.png" /><Relationship Id="rId68" Type="http://schemas.openxmlformats.org/officeDocument/2006/relationships/image" Target="media/image65.png" /><Relationship Id="rId69" Type="http://schemas.openxmlformats.org/officeDocument/2006/relationships/image" Target="media/image66.png" /><Relationship Id="rId7" Type="http://schemas.openxmlformats.org/officeDocument/2006/relationships/image" Target="media/image4.png" /><Relationship Id="rId70" Type="http://schemas.openxmlformats.org/officeDocument/2006/relationships/image" Target="media/image67.png" /><Relationship Id="rId71" Type="http://schemas.openxmlformats.org/officeDocument/2006/relationships/image" Target="media/image68.png" /><Relationship Id="rId72" Type="http://schemas.openxmlformats.org/officeDocument/2006/relationships/image" Target="media/image69.png" /><Relationship Id="rId73" Type="http://schemas.openxmlformats.org/officeDocument/2006/relationships/image" Target="media/image70.png" /><Relationship Id="rId74" Type="http://schemas.openxmlformats.org/officeDocument/2006/relationships/image" Target="media/image71.png" /><Relationship Id="rId75" Type="http://schemas.openxmlformats.org/officeDocument/2006/relationships/image" Target="media/image72.png" /><Relationship Id="rId76" Type="http://schemas.openxmlformats.org/officeDocument/2006/relationships/image" Target="media/image73.png" /><Relationship Id="rId77" Type="http://schemas.openxmlformats.org/officeDocument/2006/relationships/image" Target="media/image74.png" /><Relationship Id="rId78" Type="http://schemas.openxmlformats.org/officeDocument/2006/relationships/image" Target="media/image75.png" /><Relationship Id="rId79" Type="http://schemas.openxmlformats.org/officeDocument/2006/relationships/image" Target="media/image76.png" /><Relationship Id="rId8" Type="http://schemas.openxmlformats.org/officeDocument/2006/relationships/image" Target="media/image5.png" /><Relationship Id="rId80" Type="http://schemas.openxmlformats.org/officeDocument/2006/relationships/image" Target="media/image77.png" /><Relationship Id="rId81" Type="http://schemas.openxmlformats.org/officeDocument/2006/relationships/image" Target="media/image78.png" /><Relationship Id="rId82" Type="http://schemas.openxmlformats.org/officeDocument/2006/relationships/image" Target="media/image79.png" /><Relationship Id="rId83" Type="http://schemas.openxmlformats.org/officeDocument/2006/relationships/image" Target="media/image80.png" /><Relationship Id="rId84" Type="http://schemas.openxmlformats.org/officeDocument/2006/relationships/image" Target="media/image81.png" /><Relationship Id="rId85" Type="http://schemas.openxmlformats.org/officeDocument/2006/relationships/image" Target="media/image82.png" /><Relationship Id="rId86" Type="http://schemas.openxmlformats.org/officeDocument/2006/relationships/image" Target="media/image83.png" /><Relationship Id="rId87" Type="http://schemas.openxmlformats.org/officeDocument/2006/relationships/image" Target="media/image84.png" /><Relationship Id="rId88" Type="http://schemas.openxmlformats.org/officeDocument/2006/relationships/image" Target="media/image85.png" /><Relationship Id="rId89" Type="http://schemas.openxmlformats.org/officeDocument/2006/relationships/image" Target="media/image86.png" /><Relationship Id="rId9" Type="http://schemas.openxmlformats.org/officeDocument/2006/relationships/image" Target="media/image6.png" /><Relationship Id="rId90" Type="http://schemas.openxmlformats.org/officeDocument/2006/relationships/image" Target="media/image87.png" /><Relationship Id="rId91" Type="http://schemas.openxmlformats.org/officeDocument/2006/relationships/image" Target="media/image88.png" /><Relationship Id="rId92" Type="http://schemas.openxmlformats.org/officeDocument/2006/relationships/image" Target="media/image89.png" /><Relationship Id="rId93" Type="http://schemas.openxmlformats.org/officeDocument/2006/relationships/image" Target="media/image90.png" /><Relationship Id="rId94" Type="http://schemas.openxmlformats.org/officeDocument/2006/relationships/image" Target="media/image91.png" /><Relationship Id="rId95" Type="http://schemas.openxmlformats.org/officeDocument/2006/relationships/image" Target="media/image92.png" /><Relationship Id="rId96" Type="http://schemas.openxmlformats.org/officeDocument/2006/relationships/image" Target="media/image93.png" /><Relationship Id="rId97" Type="http://schemas.openxmlformats.org/officeDocument/2006/relationships/image" Target="media/image94.png" /><Relationship Id="rId98" Type="http://schemas.openxmlformats.org/officeDocument/2006/relationships/image" Target="media/image95.png" /><Relationship Id="rId99" Type="http://schemas.openxmlformats.org/officeDocument/2006/relationships/image" Target="media/image9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 Rectangular Coordinates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