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Trade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way for rich countries to take advantage of poor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good for rich countries and bad for poor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factor that slows down the economies of the trading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driver of economic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is NOT one of the three basic economic questions that each society must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goods and services are to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are the goods and services to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Who decides what goods and services are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Who will receive the goods and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is NOT considered a basic economic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will the system accommodate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goods and services will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Who will receive the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will these goods and services be produced?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To answer the question of how goods and services are to be produced, society must decide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products businesses want to produce.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to combine its scarce resources to produce the desired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products the government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products to export.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The "what" question primarily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mix of goods and services that are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whether the goods and services are produced under a communist system or a democratic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who gets the goods and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is NOT a basic economic question that societies must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goods and services are to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are the goods and services to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Why are these goods and services being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whom are the goods and services being produced?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three basic economic questions each society must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to produce? How to produce? For whom to produce?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much to produce? What quality to produce? What price to sell 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to produce? How much to produce? How to consume?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much goes to the government? How much goes to consumers? How much is exported?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is NOT one of the basic economic questions that each society must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goods and services are to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are these goods and services to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much do we pay those who produce the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Who will receive these goods and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refers to the way an economy allocates goods and services to consumers.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Absolute advantage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The way an economy allocates output to consumers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government allocation.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output maximization.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Planned economies rely heavily on _____ to make most economic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corporations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A market economy is also known as a _____ economy, and decisions are made by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capitalist;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capitalist; private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socialist;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socialist; private individuals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A laissez-faire approach to the question "How to produce?" would be found in a _____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communist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planned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In a communist state, the _____ decide(s) what a society wants, but in a capitalist economy, the _____ decide what products they want.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consumers; producers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government;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government; producers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producers; consumers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does NOT describe a market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Most economic decisions are made by the central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 prices are the principal mechanism for communicating information in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Consumers are free to decide what goods and services to purchase.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government plays a primary role in protecting private property rights.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In a market economy, product prices do NOT help to determine 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consumers decide whether to buy or not buy.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firms employ their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firms decide which production technology 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governments allocate their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In a planned economy, most of the productive resources are owned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households.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business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foreign countries.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In a pure market economy, the government's primary role does NOT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protecting 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enforcing contracts between private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providing public goods, such as national defense.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reallocating resources across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scenario is part of a planned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4"/>
              <w:gridCol w:w="8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Private individuals and firms own most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 prices are primarily determined by the interaction of supply and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Most of the productive resources are owned by the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Consumers are free to decide what goods and services to purchase.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In a _____ economy, individuals and firms own most resources, and in a _____ economy, the government controls most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market; planned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planned; socialist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planned;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socialist; planned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The Scandinavian countries of Europe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have economies coordinate solely by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allow a large role for government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have no barriers to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 not protect property rights.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In a capitalist economy, the answer to the question "What should be produced?" is determined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consumers' demands for specific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government and producers.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conversion of resources to satisfy wants is described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conservation.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NOT an economic factor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entrepreneurial 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Capital, which includes all manufactured products that are used to produce other goods and services, earns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In economics, the term "land" includes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mostly agricultural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 excluding water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resources found on the Earth's surface.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refer to rent as a payment toward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housing.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resource known as labor includes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labor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and mental skills and talents.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willing to do physical and difficult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work of legal workers.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concept of human capital is important to economists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improvements to human capital lead to higher standards of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compares people with machinery.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helps managers plan for future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shows ways for firms to reduce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Human capital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improvement of labor capabilities from training, education, and apprenticeship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equipment that companies use in the production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included in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included in entrepreneurial 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Land as a productive resource does NOT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mineral deposits.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computers.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The payment toward land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refer to the payment toward capital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refer to the payment toward land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The payment toward entrepreneurship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Entrepreneurs receive profits for their efforts primarily because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combine land, labor, and capital to produce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combine land, labor, and capital to produce goods and services and assume the risks associated with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assume the risks associated with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have the best ideas.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In economics, capital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funds used by businesses to acquire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process of raising money in the stock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manufactured buildings and equipment used in the production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anything that adds to human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If a pizza parlor uses an oven in its production process, the oven is an example of which factor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entrepreneurial 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is an example of capital in the production process of an amusement park?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electricity used at the park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mechanics who maintain the equipment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roller coaster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ticket-taker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 in the production process are called _____, and their payment is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 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land; 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land; wages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considered a labor resource?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sewing machine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trainee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mineral deposits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copier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is considered a land resource?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sewing machine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apprentice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mineral deposits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copier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 such as copper deposits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investment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is NOT an example of an improvement to human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students taking a course in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the number of machines available to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intensive internship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employee learning to use Microsoft Access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Land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not a scarce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earns 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earns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only agricultural.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refers to commercial bank-lending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any manufactured product that is used to produce other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a field of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the only element that is needed to turn resources into products.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Capital includes all of these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dollar bills in a bank vault.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copy machines in an insurance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tractor loaders of a construction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drilling equipment at a construction company.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pair does NOT relate?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 –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land – 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 – 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entrepreneurial ability – profit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considered human capital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working in a clothing factory.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obtaining a college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receiving training for another area in a current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completing a professional development course.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refer to the payment to labor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In economics, the term capital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 available to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markets where companies go to raise funds.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primary city in each governmental jurisdiction where most economic activity occurs.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manufactured buildings and equipment used to produce other goods and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In economics, the payment toward capital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entrepreneurs is NOT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7"/>
              <w:gridCol w:w="8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Entrepreneurs combine other resources to produce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Entrepreneurs manage day-to-day marketing, finance, and production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payment that entrepreneurs earn is called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Entrepreneurs do not take on any business risks.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take no risks if they are smart.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earn wages for their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combine and manage inputs of land, labor, and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earn rent for their 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combine land, labor, and capital to produce goods and services and assume the risks associated with running a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 marketers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Financiers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When an economy is producing the mix of goods and services MOST desired by society, that economy is considered to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equitability.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productive equitability.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the mix of goods and services produced is just what society desires, _____ exists.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communism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occurs when goods and services are produced with as few resources as possible, while _____ occurs when the mix of goods and services produced is the most desired by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efficiency; production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efficiency; social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efficiency; allocative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efficiency; social 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TRUE regarding production 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Efficiency and cost are unrelated concepts.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efficiency is independent of the type of technology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Producing at the lowest possible resource cost is equivalent to getting as much output as possible from a given set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most economically efficient production technology is not always the cheapest.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efficiency is described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goods and services that are produced using the fewest resources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mix of goods and services produced being just what society desires.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country having a lower opportunity cost of producing a good than another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country being able to produce more of a good than another country.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When a society is producing the mix of goods that the society wants to consume, it is said to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solved the economic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equitable distribution of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efficient form of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obtained allocative 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occurs when the mix of goods society decides to produce is produced at the lowest resource or opportunity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 allocation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production of too many Matchbox cars and not enough Barbie Dolls is an example of _____ inefficiency.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When society produces the mix of goods and services that are most desired and produces them at the lowest cost possible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efficiency is achieved.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efficiency is achieved.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and allocative efficiency are achieved.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inefficiency occurs.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items restrict our choices so that we must make tradeoffs?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time and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 and personal preferences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time and personal preferences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time, money, and personal preferences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The graph we could draw to represent the combinations of two goods that are possible within a given society at full employment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efficiency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allocation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possibilities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 graph.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 shows the combination of two goods that are possible for a society to produce at full 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full employment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possibilities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goods and services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maximal productivity curve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The derivation of a production possibilities frontier assumes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resources are not being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a fixed quantity of resources and technology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resources are not being produced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technology is free.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production possibilities model holds _____ and _____ constant.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growth; 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land;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resources; technology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When an economy is operating efficiently, the production of one more unit of a good will result in some loss of production of another good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technology can improve the production of only one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production possibilities frontier (PPF) shifts inward as more of only one good is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resources are limited, and efficiency implies that all resources are already in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consumers will not want more of both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A point on a nation's production possibilities frontier indicates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undesirable combination of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combinations of output that are unattainable, given the current stock of resources and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levels of production that will cause both unemployment and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resources are fully utilized in producing the given combination of goods and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A point to the right of the production possibilities frontier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unattainable.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improbable.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levels to the right of the production possibilities frontier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attainable.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unattainable.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levels to the left of the production possibilities frontier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attainable but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attainable but 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unattainable and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unattainable and inefficient.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If an economy is operating at a point that is inside of its production possibilities frontier, then it can be assumed that its resources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efficiently allocated.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overutilized.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fully utilized.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underutilized.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A country operating outside of the production possibilities frontier is operating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inefficiently and at an unattainable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inefficiently but in an area that can be attained with proper use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impossibly because a country cannot operate outside the production possibilities frontier.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A change from a technically or productively inefficient mix to an efficient mix of output would BEST be represented with a production possibilities frontier (PPF) as a _____ the PPF.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shift outward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shift inward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movement from inside the PPF onto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movement from a point on the PPF to a point inside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If an economy is producing at a point inside its production possibilities frontier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5"/>
              <w:gridCol w:w="8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possible to produce more of one good without giving up some of the other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producing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producing beyond its production possibilities.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full employment is achieved.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Points that are unattainable for an economy are shown as points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inside the production possibilities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 the production possibilities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outside the production possibilities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of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Zetaland produces widgets and gadgets. At current levels of output, it can produce more of both. We can conclude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Zetaland is at full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 is maximized.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resources are not being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economy is on the production possibilities frontier.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(Figure: Production Possibilities) Which statement is NOT correct regarding point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19"/>
                <w:sz w:val="24"/>
                <w:szCs w:val="24"/>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231pt;width:243pt">
                  <v:imagedata r:id="rId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0"/>
              <w:gridCol w:w="8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combination produced at point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productively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Society might prefer other combinations on the line to the mix of output at point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Because it is on the line, the combination at point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has no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combination of output at point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might not be allocatively 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Every point on a production possibilities frontier (PPF) represents _____ 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and allocative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Tanks and Health Care) Which point in the figure is obtainable but NOT efficient?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07"/>
                <w:sz w:val="24"/>
                <w:szCs w:val="24"/>
                <w:bdr w:val="nil"/>
                <w:rtl w:val="0"/>
              </w:rPr>
              <w:pict>
                <v:shape id="_x0000_i1027" type="#_x0000_t75" style="height:219pt;width:306pt">
                  <v:imagedata r:id="rId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(Figure: Determining Production Possibilities) The graph shows the production possibilities frontier for goods A and B, while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marks a combination that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17"/>
                <w:sz w:val="24"/>
                <w:szCs w:val="24"/>
                <w:bdr w:val="nil"/>
                <w:rtl w:val="0"/>
              </w:rPr>
              <w:pict>
                <v:shape id="_x0000_i1028" type="#_x0000_t75" style="height:228.75pt;width:246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has no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be obtained even with improvements in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unobtainable with current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obtainable if workers work harder.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Each point along a production possibilities frontier represents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maximum output, given the state of technology and resource availability.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economically inefficient combination of goods being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combination of goods that meets the equity criteria.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combination of goods produced that can never be produced.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context of the production possibilities frontier, opportunity cost can be measured by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ratio of the amounts of the two goods being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slope of the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ratio of the costs of the two goods being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amount of labor needed to produce the goods and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A production possibilities frontier with constant opportunity costs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convex.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straight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horizontal.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A production possibilities frontier with increasing opportunity costs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convex.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bowed.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straight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horizontal.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A country operating inside of its production possibilities frontier (PPF) is operating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inefficiently and at an unattainable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inefficiently but in an area that can be attained.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the unattainable region.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Full employment on a production possibilities frontier (PPF) is shown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points inside the PPF.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points on the PPF.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points outside the PPF.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inefficient use of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production possibilities frontier shows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unattainable combinations of goods occur inside the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decreasing opportunity costs along the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two possible combinations of goods an economy can produce at full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possible combinations of two goods an economy can produce, given its available factors of production and technology.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A production possibilities frontier that is a straight line is the result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constant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underemployment of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A lawyer can argue a case in court for one hour and make $300. She could alternatively use that hour of time to type a legal brief in her office. What is the opportunity cost of her typing the legal brief?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nothing, since she would never type a legal brief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nothing, since she would always hire an administrative assistant to type for 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 since that is the amount she could have made by arguing a case in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$13.50, the average hourly wage for a typist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Abdul decided to sleep in rather than attend his 8:30 A.M. economics class. Economists would find this choice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rational if Abdul has not missed any other 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irrational because economic analysis suggests you should always attend the classes for which you have paid.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irrational because oversleeping is not in Abdul's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rational if Abdul values sleep more highly than the benefit he would expect to receive from attending the class.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NOT an illustration of opportunity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a person takes a job as a long-distance truck driver, he won't have as much time to spend with his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a person studies for her English class, she won't have as much time to write creative poetry.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more a person works at her job, the more leisure time she has.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I party every night of the week, my grades at school will drop.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If someone accepts a job in Seattle as a financial analyst, he must give up the chance to accept a similar job in Australia. Giving up the job in Australia is 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 factor.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If the government of Spain decides to spend less on the military and more on health care, the forgone spending on military items represents the _____ of the extra health care.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 factor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If the total expenses of being a full-time college student for one year adds up $17,000, and that student could have earned $20,000 working full time during the same year, then the student's opportunity cost for the year of college would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(Figure: Pork and Corn PPF) When we move from point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point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opportunity cost of producing more corn is _____ the opportunity cost of moving from point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point </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23"/>
                <w:sz w:val="24"/>
                <w:szCs w:val="24"/>
                <w:bdr w:val="nil"/>
                <w:rtl w:val="0"/>
              </w:rPr>
              <w:pict>
                <v:shape id="_x0000_i1029" type="#_x0000_t75" style="height:234.75pt;width:303.75pt">
                  <v:imagedata r:id="rId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than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exactly the same 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than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indeterminately related 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When you move from one point to another on the production possibilities frontier (PPF) and the opportunity cost of producing one good in terms of the other good does not change, then the PPF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must be bowed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must be bowed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must be a straight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has an indeterminate shape.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The table shows the production possibilities schedule for guns and butter. As the production of butter increases, the opportunity cost of butter</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7"/>
                <w:sz w:val="24"/>
                <w:szCs w:val="24"/>
                <w:bdr w:val="nil"/>
                <w:rtl w:val="0"/>
              </w:rPr>
              <w:pict>
                <v:shape id="_x0000_i1030" type="#_x0000_t75" style="height:28.5pt;width:415.5pt">
                  <v:imagedata r:id="rId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first rises, then falls.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first falls, then rises.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falls continuously.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remains constant.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The table shows the production possibilities schedule for guns and butter. The opportunity cost of increasing gun production from 100 to 200 units is _____ tons of butter.</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7"/>
                <w:sz w:val="24"/>
                <w:szCs w:val="24"/>
                <w:bdr w:val="nil"/>
                <w:rtl w:val="0"/>
              </w:rPr>
              <w:pict>
                <v:shape id="_x0000_i1031" type="#_x0000_t75" style="height:28.5pt;width:415.5pt">
                  <v:imagedata r:id="rId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The table shows coffee and tea units produced for the United States and Japan. If Japan decides to increase production of tea from 12 to 24 units, the opportunity cost is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72"/>
                <w:sz w:val="24"/>
                <w:szCs w:val="24"/>
                <w:bdr w:val="nil"/>
                <w:rtl w:val="0"/>
              </w:rPr>
              <w:pict>
                <v:shape id="_x0000_i1032" type="#_x0000_t75" style="height:84pt;width:256.5pt">
                  <v:imagedata r:id="rId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units of tea.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units of tea.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units of coffee.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units of coffee.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The table shows coffee and tea units produced for the United States and Japan. The opportunity costs are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72"/>
                <w:sz w:val="24"/>
                <w:szCs w:val="24"/>
                <w:bdr w:val="nil"/>
                <w:rtl w:val="0"/>
              </w:rPr>
              <w:pict>
                <v:shape id="_x0000_i1033" type="#_x0000_t75" style="height:84pt;width:256.5pt">
                  <v:imagedata r:id="rId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for the United States and Japan.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constant for the United States and Japan.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for the United States and constant for Japan.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constant for the United States and increasing for Japan.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In an eight-hour day, Isabel can produce 15 pounds of taffy or 3 pounds of chocolate chip cookies. In an eight-hour day, Ramona can produce 6 pounds of taffy or 6 pounds of chocolate chip cookies. The opportunity cost of producing 1 pound of chocolate chip cookies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one-fifth of an hour for Isabel and one hour for Ramona.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hour for Isabel and one hour for Ramona.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five pounds of taffy for Isabel and one pound of taffy for Ramona.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one-fifth of a pound of taffy for Isabel and one pound of taffy for Ramona.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Given the production possibilities schedule shown in the table, what is the opportunity cost of moving from E to F?</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58"/>
                <w:sz w:val="24"/>
                <w:szCs w:val="24"/>
                <w:bdr w:val="nil"/>
                <w:rtl w:val="0"/>
              </w:rPr>
              <w:pict>
                <v:shape id="_x0000_i1034" type="#_x0000_t75" style="height:69.75pt;width:108.75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bananas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bananas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apples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apples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Bread and Honey) As more honey is produced, the opportunity cost of producing honey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95"/>
                <w:sz w:val="24"/>
                <w:szCs w:val="24"/>
                <w:bdr w:val="nil"/>
                <w:rtl w:val="0"/>
              </w:rPr>
              <w:pict>
                <v:shape id="_x0000_i1035" type="#_x0000_t75" style="height:207pt;width:270.75pt">
                  <v:imagedata r:id="rId1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2"/>
              <w:gridCol w:w="8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remains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constant for the first 50 jars and then decreases as productive efficiency is achieved.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(Figure: Bread and Honey) In the graph, point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represents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95"/>
                <w:sz w:val="24"/>
                <w:szCs w:val="24"/>
                <w:bdr w:val="nil"/>
                <w:rtl w:val="0"/>
              </w:rPr>
              <w:pict>
                <v:shape id="_x0000_i1036" type="#_x0000_t75" style="height:207pt;width:270.75pt">
                  <v:imagedata r:id="rId1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point of inefficiency.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point where all of society's resources are fully employed.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better economic situation than point </w:t>
                  </w:r>
                  <w:r>
                    <w:rPr>
                      <w:rStyle w:val="DefaultParagraphFont"/>
                      <w:rFonts w:ascii="Times New Roman" w:eastAsia="Times New Roman" w:hAnsi="Times New Roman" w:cs="Times New Roman"/>
                      <w:b w:val="0"/>
                      <w:bCs w:val="0"/>
                      <w:i/>
                      <w:iCs/>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(Figure: Bread and Honey) In the graph, a move from point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point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costs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95"/>
                <w:sz w:val="24"/>
                <w:szCs w:val="24"/>
                <w:bdr w:val="nil"/>
                <w:rtl w:val="0"/>
              </w:rPr>
              <w:pict>
                <v:shape id="_x0000_i1037" type="#_x0000_t75" style="height:207pt;width:270.75pt">
                  <v:imagedata r:id="rId1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jars of honey.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loaves of bread.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loaves of bread.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loaves of bread.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Bread and Honey) Which point in the graph represents unemployed resources?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95"/>
                <w:sz w:val="24"/>
                <w:szCs w:val="24"/>
                <w:bdr w:val="nil"/>
                <w:rtl w:val="0"/>
              </w:rPr>
              <w:pict>
                <v:shape id="_x0000_i1038" type="#_x0000_t75" style="height:207pt;width:270.75pt">
                  <v:imagedata r:id="rId1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(Figure: Bread and Honey) In the graph, a move from point </w:t>
            </w:r>
            <w:r>
              <w:rPr>
                <w:rStyle w:val="DefaultParagraphFont"/>
                <w:rFonts w:ascii="Times New Roman" w:eastAsia="Times New Roman" w:hAnsi="Times New Roman" w:cs="Times New Roman"/>
                <w:b w:val="0"/>
                <w:bCs w:val="0"/>
                <w:i/>
                <w:iCs/>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point </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95"/>
                <w:sz w:val="24"/>
                <w:szCs w:val="24"/>
                <w:bdr w:val="nil"/>
                <w:rtl w:val="0"/>
              </w:rPr>
              <w:pict>
                <v:shape id="_x0000_i1039" type="#_x0000_t75" style="height:207pt;width:270.75pt">
                  <v:imagedata r:id="rId1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2"/>
              <w:gridCol w:w="8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a move from full employment to less than full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impossible with the resources that are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a move from an inefficient point to one that fully utilizes all the available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reflects a positive opportunity cost tradeoff.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(Figure: Bread and Honey) In the graph, a movement from point </w:t>
            </w:r>
            <w:r>
              <w:rPr>
                <w:rStyle w:val="DefaultParagraphFont"/>
                <w:rFonts w:ascii="Times New Roman" w:eastAsia="Times New Roman" w:hAnsi="Times New Roman" w:cs="Times New Roman"/>
                <w:b w:val="0"/>
                <w:bCs w:val="0"/>
                <w:i/>
                <w:iCs/>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point </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could occur if</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95"/>
                <w:sz w:val="24"/>
                <w:szCs w:val="24"/>
                <w:bdr w:val="nil"/>
                <w:rtl w:val="0"/>
              </w:rPr>
              <w:pict>
                <v:shape id="_x0000_i1040" type="#_x0000_t75" style="height:207pt;width:270.75pt">
                  <v:imagedata r:id="rId1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technological improvements occur.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unemployed workers find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decide they prefer bread to honey.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decide they prefer honey to bread.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w:eastAsia="Times New Roman" w:hAnsi="Times New Roman" w:cs="Times New Roman"/>
                <w:b w:val="0"/>
                <w:bCs w:val="0"/>
                <w:i w:val="0"/>
                <w:iCs w:val="0"/>
                <w:smallCaps w:val="0"/>
                <w:color w:val="000000"/>
                <w:sz w:val="24"/>
                <w:szCs w:val="24"/>
                <w:bdr w:val="nil"/>
                <w:rtl w:val="0"/>
              </w:rPr>
              <w:t>A production possibilities frontier will have a curved, or "bowed out," shape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costs are declining.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costs are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economy is growing.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opportunity costs occur along the production possibilities frontier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of unemployment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all resources are equally well suited to produce all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resources lack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of inequities in the distribution of income.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that in Japan one worker can produce either four cars or 5 tons of grain per year. What is the opportunity cost of producing one car in Japan?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 ton of grain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 ton of grain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tons of grain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tons of grain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w:eastAsia="Times New Roman" w:hAnsi="Times New Roman" w:cs="Times New Roman"/>
                <w:b w:val="0"/>
                <w:bCs w:val="0"/>
                <w:i w:val="0"/>
                <w:iCs w:val="0"/>
                <w:smallCaps w:val="0"/>
                <w:color w:val="000000"/>
                <w:sz w:val="24"/>
                <w:szCs w:val="24"/>
                <w:bdr w:val="nil"/>
                <w:rtl w:val="0"/>
              </w:rPr>
              <w:t>A curve of which shape reflects the reality that most goods are better suited for specific sorts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straight-line production possibilities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concave production possibilities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downward-sloping production possibilities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convex possibilities frontier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w:eastAsia="Times New Roman" w:hAnsi="Times New Roman" w:cs="Times New Roman"/>
                <w:b w:val="0"/>
                <w:bCs w:val="0"/>
                <w:i w:val="0"/>
                <w:iCs w:val="0"/>
                <w:smallCaps w:val="0"/>
                <w:color w:val="000000"/>
                <w:sz w:val="24"/>
                <w:szCs w:val="24"/>
                <w:bdr w:val="nil"/>
                <w:rtl w:val="0"/>
              </w:rPr>
              <w:t>If an economy faces increasing opportunity costs with respect to the production of two goods, then the production possibilities frontier between the two goods will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bowed inward.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straight downward-sloping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bowed outward.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positively sloped curve.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w:eastAsia="Times New Roman" w:hAnsi="Times New Roman" w:cs="Times New Roman"/>
                <w:b w:val="0"/>
                <w:bCs w:val="0"/>
                <w:i w:val="0"/>
                <w:iCs w:val="0"/>
                <w:smallCaps w:val="0"/>
                <w:color w:val="000000"/>
                <w:sz w:val="24"/>
                <w:szCs w:val="24"/>
                <w:bdr w:val="nil"/>
                <w:rtl w:val="0"/>
              </w:rPr>
              <w:t>If a producer does NOT face increasing opportunity cost, then the production possibilities frontier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bowed inward.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straight downward-sloping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bowed outward.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positively sloped curve.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BEST illustrates increasing opportunity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new technology evolves, it becomes more difficult to obtain the energy to run the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Immigration increases the productivity of the labor force even if it costs existing workers their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costs of closing factories exceed the profit opportunities of keeping them operating.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more rice is produced, rice farmers plant in land that is good for growing other crops but poor for growing 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The table shows the number of hours Paul spends either reading books or watching movies. Paul has only 10 hours he can use on the activities. If Paul decides to go from spending 2 hours reading books to 4 hours reading books, what is his opportunity cost for spending 2 more hours reading books?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9"/>
                <w:sz w:val="24"/>
                <w:szCs w:val="24"/>
                <w:bdr w:val="nil"/>
                <w:rtl w:val="0"/>
              </w:rPr>
              <w:pict>
                <v:shape id="_x0000_i1041" type="#_x0000_t75" style="height:21pt;width:251.25pt">
                  <v:imagedata r:id="rId12"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hours of movie watching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hours of movie watching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hours of movie watching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hours of movie watching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According to the table, the shape of the production possibilities frontier is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9"/>
                <w:sz w:val="24"/>
                <w:szCs w:val="24"/>
                <w:bdr w:val="nil"/>
                <w:rtl w:val="0"/>
              </w:rPr>
              <w:pict>
                <v:shape id="_x0000_i1042" type="#_x0000_t75" style="height:21pt;width:251.25pt">
                  <v:imagedata r:id="rId12"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straight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bowed.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horizontal.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Production Possibilities Schedule) If the table is graphed, the production possibilities frontier shows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54"/>
                <w:sz w:val="24"/>
                <w:szCs w:val="24"/>
                <w:bdr w:val="nil"/>
                <w:rtl w:val="0"/>
              </w:rPr>
              <w:pict>
                <v:shape id="_x0000_i1043" type="#_x0000_t75" style="height:66pt;width:75.75pt">
                  <v:imagedata r:id="rId1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constant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constant slope.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Production Possibilities Schedule) In the table, production of a combination of 3,500 iPads and 1,500 HDTVs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54"/>
                <w:sz w:val="24"/>
                <w:szCs w:val="24"/>
                <w:bdr w:val="nil"/>
                <w:rtl w:val="0"/>
              </w:rPr>
              <w:pict>
                <v:shape id="_x0000_i1044" type="#_x0000_t75" style="height:66pt;width:75.75pt">
                  <v:imagedata r:id="rId1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unattainable.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wasted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accomplished at full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lies outside of the production possibilities frontier.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Production Possibilities Schedule) In the table, a combination of 4,500 iPads and 2,000 HDTVs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54"/>
                <w:sz w:val="24"/>
                <w:szCs w:val="24"/>
                <w:bdr w:val="nil"/>
                <w:rtl w:val="0"/>
              </w:rPr>
              <w:pict>
                <v:shape id="_x0000_i1045" type="#_x0000_t75" style="height:66pt;width:75.75pt">
                  <v:imagedata r:id="rId1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unattainable.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a point on the production possibilities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a point inside of the production possibilities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accomplished at full 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Production Possibilities Schedule) In the table, a combination of 3,500 iPads and 2,000 HDTVs is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54"/>
                <w:sz w:val="24"/>
                <w:szCs w:val="24"/>
                <w:bdr w:val="nil"/>
                <w:rtl w:val="0"/>
              </w:rPr>
              <w:pict>
                <v:shape id="_x0000_i1046" type="#_x0000_t75" style="height:66pt;width:75.75pt">
                  <v:imagedata r:id="rId1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unattainable.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point inside of the production possibilities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point outside of the production possibilities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point on the production possibilities frontier.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Production Possibilities Schedule) In the table, if society wants to increase production of HDTVs from 1,000 to 2,000 units, the opportunity cost of doing so will be _____ iPads.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54"/>
                <w:sz w:val="24"/>
                <w:szCs w:val="24"/>
                <w:bdr w:val="nil"/>
                <w:rtl w:val="0"/>
              </w:rPr>
              <w:pict>
                <v:shape id="_x0000_i1047" type="#_x0000_t75" style="height:66pt;width:75.75pt">
                  <v:imagedata r:id="rId1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Production Possibilities Schedule) In the table, if society wants to increase production of HDTVs from 2,000 to 3,000 units, the opportunity cost of doing so will be _____ iPads.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54"/>
                <w:sz w:val="24"/>
                <w:szCs w:val="24"/>
                <w:bdr w:val="nil"/>
                <w:rtl w:val="0"/>
              </w:rPr>
              <w:pict>
                <v:shape id="_x0000_i1048" type="#_x0000_t75" style="height:66pt;width:75.75pt">
                  <v:imagedata r:id="rId1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Production Possibilities Schedule) In the table, if society wants to increase production of iPads from 4,500 to 5,000 units, production of HDTVs will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54"/>
                <w:sz w:val="24"/>
                <w:szCs w:val="24"/>
                <w:bdr w:val="nil"/>
                <w:rtl w:val="0"/>
              </w:rPr>
              <w:pict>
                <v:shape id="_x0000_i1049" type="#_x0000_t75" style="height:66pt;width:75.75pt">
                  <v:imagedata r:id="rId1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fall to 1,000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fall to 0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stay the same.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Suppose an economy can produce the combinations of bread and cookies shown in the table. The opportunity cost of increasing bread production from 25 to 50 loaves is _____, and the opportunity cost of increasing bread production from 50 to 75 loaves is _____.</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85"/>
                <w:sz w:val="24"/>
                <w:szCs w:val="24"/>
                <w:bdr w:val="nil"/>
                <w:rtl w:val="0"/>
              </w:rPr>
              <w:pict>
                <v:shape id="_x0000_i1050" type="#_x0000_t75" style="height:96.75pt;width:107.25pt">
                  <v:imagedata r:id="rId1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loaves of bread; 30 dozen cookies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dozen cookies; 30 dozen cookies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dozen cookies; 45 dozen cookies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loaves of bread; 50 loaves of bread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w:t>
            </w:r>
            <w:r>
              <w:rPr>
                <w:rStyle w:val="DefaultParagraphFont"/>
                <w:rFonts w:ascii="Times New Roman" w:eastAsia="Times New Roman" w:hAnsi="Times New Roman" w:cs="Times New Roman"/>
                <w:b w:val="0"/>
                <w:bCs w:val="0"/>
                <w:i w:val="0"/>
                <w:iCs w:val="0"/>
                <w:smallCaps w:val="0"/>
                <w:color w:val="000000"/>
                <w:sz w:val="24"/>
                <w:szCs w:val="24"/>
                <w:bdr w:val="nil"/>
                <w:rtl w:val="0"/>
              </w:rPr>
              <w:t>When resources are being used inefficiently,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economy is operating at a point outside its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possibility frontier shifts outward.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economy is operating at a point inside its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economy is operating at a point on the production possibility frontier.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131. </w:t>
            </w:r>
            <w:r>
              <w:rPr>
                <w:rStyle w:val="DefaultParagraphFont"/>
                <w:rFonts w:ascii="Times New Roman" w:eastAsia="Times New Roman" w:hAnsi="Times New Roman" w:cs="Times New Roman"/>
                <w:b w:val="0"/>
                <w:bCs w:val="0"/>
                <w:i w:val="0"/>
                <w:iCs w:val="0"/>
                <w:smallCaps w:val="0"/>
                <w:color w:val="000000"/>
                <w:sz w:val="24"/>
                <w:szCs w:val="24"/>
                <w:bdr w:val="nil"/>
                <w:rtl w:val="0"/>
              </w:rPr>
              <w:t>Points inside (below and to the left of) the production possibility frontier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attainable and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unattainable and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attainable and 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unattainable and inefficient.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w:t>
            </w:r>
            <w:r>
              <w:rPr>
                <w:rStyle w:val="DefaultParagraphFont"/>
                <w:rFonts w:ascii="Times New Roman" w:eastAsia="Times New Roman" w:hAnsi="Times New Roman" w:cs="Times New Roman"/>
                <w:b w:val="0"/>
                <w:bCs w:val="0"/>
                <w:i w:val="0"/>
                <w:iCs w:val="0"/>
                <w:smallCaps w:val="0"/>
                <w:color w:val="000000"/>
                <w:sz w:val="24"/>
                <w:szCs w:val="24"/>
                <w:bdr w:val="nil"/>
                <w:rtl w:val="0"/>
              </w:rPr>
              <w:t>When a country is operating at its full potential output, it is producing at a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above and to the right of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below and to the left of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 the production possibilities curve that is farthest from the origin.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Pork and Corn PPF) Using the graph, if we are operating at the economy's potential output, then production can be at points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25"/>
                <w:sz w:val="24"/>
                <w:szCs w:val="24"/>
                <w:bdr w:val="nil"/>
                <w:rtl w:val="0"/>
              </w:rPr>
              <w:pict>
                <v:shape id="_x0000_i1051" type="#_x0000_t75" style="height:237pt;width:299.25pt">
                  <v:imagedata r:id="rId1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w:t>
                  </w:r>
                  <w:r>
                    <w:rPr>
                      <w:rStyle w:val="DefaultParagraphFont"/>
                      <w:rFonts w:ascii="Times New Roman" w:eastAsia="Times New Roman" w:hAnsi="Times New Roman" w:cs="Times New Roman"/>
                      <w:b w:val="0"/>
                      <w:bCs w:val="0"/>
                      <w:i/>
                      <w:iCs/>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Pork and Corn PPF 2) If we want to produce 10 units of corn, then we can produce no more than _____ unit(s) of pork.</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22"/>
                <w:sz w:val="24"/>
                <w:szCs w:val="24"/>
                <w:bdr w:val="nil"/>
                <w:rtl w:val="0"/>
              </w:rPr>
              <w:pict>
                <v:shape id="_x0000_i1052" type="#_x0000_t75" style="height:234pt;width:299.25pt">
                  <v:imagedata r:id="rId1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Pork and Corn PPF 2) The opportunity cost of producing a unit of pork is _____ unit(s) of corn.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22"/>
                <w:sz w:val="24"/>
                <w:szCs w:val="24"/>
                <w:bdr w:val="nil"/>
                <w:rtl w:val="0"/>
              </w:rPr>
              <w:pict>
                <v:shape id="_x0000_i1053" type="#_x0000_t75" style="height:234pt;width:299.25pt">
                  <v:imagedata r:id="rId1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136. </w:t>
            </w:r>
            <w:r>
              <w:rPr>
                <w:rStyle w:val="DefaultParagraphFont"/>
                <w:rFonts w:ascii="Times New Roman" w:eastAsia="Times New Roman" w:hAnsi="Times New Roman" w:cs="Times New Roman"/>
                <w:b w:val="0"/>
                <w:bCs w:val="0"/>
                <w:i w:val="0"/>
                <w:iCs w:val="0"/>
                <w:smallCaps w:val="0"/>
                <w:color w:val="000000"/>
                <w:sz w:val="24"/>
                <w:szCs w:val="24"/>
                <w:bdr w:val="nil"/>
                <w:rtl w:val="0"/>
              </w:rPr>
              <w:t>A country's GDP is inside the frontier of the production possibilities frontier. This could happen because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technological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lack of land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137. </w:t>
            </w: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the quantity and/or quality of labor available could be due to each of these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the working age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women entering the workforce.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strict immigration policy enforcement.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the college graduation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is NOT a source of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business 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research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reducing the level of 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reducing barriers to financial aid for higher education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are the principal resources that can be changed through actions taken by the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 and entrepreneurial 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 and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 and entrepreneurial 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 and 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140. </w:t>
            </w:r>
            <w:r>
              <w:rPr>
                <w:rStyle w:val="DefaultParagraphFont"/>
                <w:rFonts w:ascii="Times New Roman" w:eastAsia="Times New Roman" w:hAnsi="Times New Roman" w:cs="Times New Roman"/>
                <w:b w:val="0"/>
                <w:bCs w:val="0"/>
                <w:i w:val="0"/>
                <w:iCs w:val="0"/>
                <w:smallCaps w:val="0"/>
                <w:color w:val="000000"/>
                <w:sz w:val="24"/>
                <w:szCs w:val="24"/>
                <w:bdr w:val="nil"/>
                <w:rtl w:val="0"/>
              </w:rPr>
              <w:t>If a society's production possibilities frontier shifts to the right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society's standard of living is likely to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society must choose a different mix of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must be an increase in the production of one industry and a decrease in production in other industries.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likely an increase in the society's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(Figure: Interpreting PPF Shifts) According to the graph, which changes may cause the production possibilities frontier to shift inward from </w:t>
            </w:r>
            <w:r>
              <w:rPr>
                <w:rStyle w:val="DefaultParagraphFont"/>
                <w:rFonts w:ascii="Times New Roman" w:eastAsia="Times New Roman" w:hAnsi="Times New Roman" w:cs="Times New Roman"/>
                <w:b w:val="0"/>
                <w:bCs w:val="0"/>
                <w:i/>
                <w:iCs/>
                <w:smallCaps w:val="0"/>
                <w:color w:val="000000"/>
                <w:sz w:val="24"/>
                <w:szCs w:val="24"/>
                <w:bdr w:val="nil"/>
                <w:rtl w:val="0"/>
              </w:rPr>
              <w:t>PPF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w:t>
            </w:r>
            <w:r>
              <w:rPr>
                <w:rStyle w:val="DefaultParagraphFont"/>
                <w:rFonts w:ascii="Times New Roman" w:eastAsia="Times New Roman" w:hAnsi="Times New Roman" w:cs="Times New Roman"/>
                <w:b w:val="0"/>
                <w:bCs w:val="0"/>
                <w:i/>
                <w:iCs/>
                <w:smallCaps w:val="0"/>
                <w:color w:val="000000"/>
                <w:sz w:val="24"/>
                <w:szCs w:val="24"/>
                <w:bdr w:val="nil"/>
                <w:rtl w:val="0"/>
              </w:rPr>
              <w:t>PPF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14"/>
                <w:sz w:val="24"/>
                <w:szCs w:val="24"/>
                <w:bdr w:val="nil"/>
                <w:rtl w:val="0"/>
              </w:rPr>
              <w:pict>
                <v:shape id="_x0000_i1054" type="#_x0000_t75" style="height:225.75pt;width:238.5pt">
                  <v:imagedata r:id="rId1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 in the labor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improve the skills of the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 government regulation on businesses overall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 in the population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Interpreting PPF Shifts 2) The graph describes a situation in which</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18"/>
                <w:sz w:val="24"/>
                <w:szCs w:val="24"/>
                <w:bdr w:val="nil"/>
                <w:rtl w:val="0"/>
              </w:rPr>
              <w:pict>
                <v:shape id="_x0000_i1055" type="#_x0000_t75" style="height:229.5pt;width:239.25pt">
                  <v:imagedata r:id="rId1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industries have experienced technological improvements.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industry 1 has had a technological improvement.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industry has had a technological improvement.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industry 2 has had a technological improvement.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Interpreting PPF Shifts 3) Which statement would NOT be a possible explanation for the shift depicted in the graph?</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88"/>
                <w:sz w:val="24"/>
                <w:szCs w:val="24"/>
                <w:bdr w:val="nil"/>
                <w:rtl w:val="0"/>
              </w:rPr>
              <w:pict>
                <v:shape id="_x0000_i1056" type="#_x0000_t75" style="height:200.25pt;width:265.5pt">
                  <v:imagedata r:id="rId1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Workers receive more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 technology is developed.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Unemployment rises.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 energy resources are found.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can lead to a decrease (leftward shift) in the production possibilities frontier?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banning a technology due to its adverse environmental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policy encouraging more immigration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tax breaks on the adoption of more efficient technologies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policy that encourages entrepreneurship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w:t>
            </w:r>
            <w:r>
              <w:rPr>
                <w:rStyle w:val="DefaultParagraphFont"/>
                <w:rFonts w:ascii="Times New Roman" w:eastAsia="Times New Roman" w:hAnsi="Times New Roman" w:cs="Times New Roman"/>
                <w:b w:val="0"/>
                <w:bCs w:val="0"/>
                <w:i w:val="0"/>
                <w:iCs w:val="0"/>
                <w:smallCaps w:val="0"/>
                <w:color w:val="000000"/>
                <w:sz w:val="24"/>
                <w:szCs w:val="24"/>
                <w:bdr w:val="nil"/>
                <w:rtl w:val="0"/>
              </w:rPr>
              <w:t>A country can use its given resources to produce capital goods or consumer goods. This implies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economy can "have it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a conflict between capitalists and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consumption in the present leads to higher economic growth for future generations.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a tradeoff between the current and the future standards of living.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that the government could stimulate spending in one expenditure categories. In which category would the spending increase contribute MOST to an expansion of the country's production possibilities frontier?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consumption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government purchases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net exports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would be MOST likely to cause the production possibilities frontier to shift to the left?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 in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advancement in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 in the size of the labor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 in taxes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Determining Production Possibilities 2) Which point in the graph is consistent with a recession?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82"/>
                <w:sz w:val="24"/>
                <w:szCs w:val="24"/>
                <w:bdr w:val="nil"/>
                <w:rtl w:val="0"/>
              </w:rPr>
              <w:pict>
                <v:shape id="_x0000_i1057" type="#_x0000_t75" style="height:194.25pt;width:301.5pt">
                  <v:imagedata r:id="rId2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is MOST likely to cause the production possibilities frontier to shift to the right?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 in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 in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 in producer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 in tax revenues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Economic growth is shown as a _____ the PPF.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shift to the left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shift to the right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upward movement along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downward movement along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Determining Production Possibilities 3) According to the graph, the output combination represented by the point can be achieved only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78"/>
                <w:sz w:val="24"/>
                <w:szCs w:val="24"/>
                <w:bdr w:val="nil"/>
                <w:rtl w:val="0"/>
              </w:rPr>
              <w:pict>
                <v:shape id="_x0000_i1058" type="#_x0000_t75" style="height:189.75pt;width:297pt">
                  <v:imagedata r:id="rId2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reducing immigration.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the unemployment rate were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more resources were acquired.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reducing imports.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152. </w:t>
            </w:r>
            <w:r>
              <w:rPr>
                <w:rStyle w:val="DefaultParagraphFont"/>
                <w:rFonts w:ascii="Times New Roman" w:eastAsia="Times New Roman" w:hAnsi="Times New Roman" w:cs="Times New Roman"/>
                <w:b w:val="0"/>
                <w:bCs w:val="0"/>
                <w:i w:val="0"/>
                <w:iCs w:val="0"/>
                <w:smallCaps w:val="0"/>
                <w:color w:val="000000"/>
                <w:sz w:val="24"/>
                <w:szCs w:val="24"/>
                <w:bdr w:val="nil"/>
                <w:rtl w:val="0"/>
              </w:rPr>
              <w:t>The increased participation of women in the workforce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has led to a shift in the structure of the workforce toward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has not contributed to the rate of economic growth because the women have simply shifted from waged work to unwaged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has contributed to the rate of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shifts the production possibilities frontier curve to the left.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Economic growth is shown as a _____ the PPF.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leftward shift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movement inside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movement along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rightward shift of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results in a higher standard of living?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higher tax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higher inflation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higher levels of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decrease in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155. </w:t>
            </w:r>
            <w:r>
              <w:rPr>
                <w:rStyle w:val="DefaultParagraphFont"/>
                <w:rFonts w:ascii="Times New Roman" w:eastAsia="Times New Roman" w:hAnsi="Times New Roman" w:cs="Times New Roman"/>
                <w:b w:val="0"/>
                <w:bCs w:val="0"/>
                <w:i w:val="0"/>
                <w:iCs w:val="0"/>
                <w:smallCaps w:val="0"/>
                <w:color w:val="000000"/>
                <w:sz w:val="24"/>
                <w:szCs w:val="24"/>
                <w:bdr w:val="nil"/>
                <w:rtl w:val="0"/>
              </w:rPr>
              <w:t>The two basic determinants of economic growth are _____ and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expanding resources; improving technologies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tariffs; trading with weaker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income taxes; 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government spending; labor 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156. </w:t>
            </w:r>
            <w:r>
              <w:rPr>
                <w:rStyle w:val="DefaultParagraphFont"/>
                <w:rFonts w:ascii="Times New Roman" w:eastAsia="Times New Roman" w:hAnsi="Times New Roman" w:cs="Times New Roman"/>
                <w:b w:val="0"/>
                <w:bCs w:val="0"/>
                <w:i w:val="0"/>
                <w:iCs w:val="0"/>
                <w:smallCaps w:val="0"/>
                <w:color w:val="000000"/>
                <w:sz w:val="24"/>
                <w:szCs w:val="24"/>
                <w:bdr w:val="nil"/>
                <w:rtl w:val="0"/>
              </w:rPr>
              <w:t>If a nation selects a product mix focused on _____ goods, the production possibilities frontier will expand at a greater rate than if the nation produced mostly _____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labor-intensive; capital-intensive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consumption;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labor-intensive;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 consumption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157. </w:t>
            </w:r>
            <w:r>
              <w:rPr>
                <w:rStyle w:val="DefaultParagraphFont"/>
                <w:rFonts w:ascii="Times New Roman" w:eastAsia="Times New Roman" w:hAnsi="Times New Roman" w:cs="Times New Roman"/>
                <w:b w:val="0"/>
                <w:bCs w:val="0"/>
                <w:i w:val="0"/>
                <w:iCs w:val="0"/>
                <w:smallCaps w:val="0"/>
                <w:color w:val="000000"/>
                <w:sz w:val="24"/>
                <w:szCs w:val="24"/>
                <w:bdr w:val="nil"/>
                <w:rtl w:val="0"/>
              </w:rPr>
              <w:t>Investment in human capital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education, on-the-job training, and professional training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the machinery and equipment that firms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the number of people working at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the financial capital in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action will NOT shift a production possibilities frontier curve outward?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the number of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worker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shifting preferences of consumers to cheaper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technological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159. </w:t>
            </w: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shifts the production possibilities frontier curve outward.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shifts the production possibilities frontier curve inward.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creates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decreases inflation.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does NOT represent an increase in the level of human resources available to an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 in the unemployment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immigration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people entering the labor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higher birth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scenario shifts the production possibilities frontier outward?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decreasing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 accumulation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consumption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162. </w:t>
            </w:r>
            <w:r>
              <w:rPr>
                <w:rStyle w:val="DefaultParagraphFont"/>
                <w:rFonts w:ascii="Times New Roman" w:eastAsia="Times New Roman" w:hAnsi="Times New Roman" w:cs="Times New Roman"/>
                <w:b w:val="0"/>
                <w:bCs w:val="0"/>
                <w:i w:val="0"/>
                <w:iCs w:val="0"/>
                <w:smallCaps w:val="0"/>
                <w:color w:val="000000"/>
                <w:sz w:val="24"/>
                <w:szCs w:val="24"/>
                <w:bdr w:val="nil"/>
                <w:rtl w:val="0"/>
              </w:rPr>
              <w:t>The introduction of the tablet computer to the U.S. economy would BEST be represented on a production possibilities frontier (PPF) as a(n) _____ the PPF.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outward shift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inward shift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movement from inside the PPF onto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movement from a point on the PPF to a point inside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163. </w:t>
            </w:r>
            <w:r>
              <w:rPr>
                <w:rStyle w:val="DefaultParagraphFont"/>
                <w:rFonts w:ascii="Times New Roman" w:eastAsia="Times New Roman" w:hAnsi="Times New Roman" w:cs="Times New Roman"/>
                <w:b w:val="0"/>
                <w:bCs w:val="0"/>
                <w:i w:val="0"/>
                <w:iCs w:val="0"/>
                <w:smallCaps w:val="0"/>
                <w:color w:val="000000"/>
                <w:sz w:val="24"/>
                <w:szCs w:val="24"/>
                <w:bdr w:val="nil"/>
                <w:rtl w:val="0"/>
              </w:rPr>
              <w:t>Increased illegal immigration into the United States would best be represented with a production possibilities frontier (PPF) as a(n) _____ the PPF.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outward shift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inward shift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movement from inside the PPF onto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movement from a point on the PPF to a point inside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164. 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Interpreting PFF Shifts 4) The graph depicts the effects of an improvement in technology. One can conclude from the graph that the technology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81"/>
                <w:sz w:val="24"/>
                <w:szCs w:val="24"/>
                <w:bdr w:val="nil"/>
                <w:rtl w:val="0"/>
              </w:rPr>
              <w:pict>
                <v:shape id="_x0000_i1059" type="#_x0000_t75" style="height:192.75pt;width:300.75pt">
                  <v:imagedata r:id="rId22"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provided minimal benefit to this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affected the production of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more than the production of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reduced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affected the production of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more than the production of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165. </w:t>
            </w:r>
            <w:r>
              <w:rPr>
                <w:rStyle w:val="DefaultParagraphFont"/>
                <w:rFonts w:ascii="Times New Roman" w:eastAsia="Times New Roman" w:hAnsi="Times New Roman" w:cs="Times New Roman"/>
                <w:b w:val="0"/>
                <w:bCs w:val="0"/>
                <w:i w:val="0"/>
                <w:iCs w:val="0"/>
                <w:smallCaps w:val="0"/>
                <w:color w:val="000000"/>
                <w:sz w:val="24"/>
                <w:szCs w:val="24"/>
                <w:bdr w:val="nil"/>
                <w:rtl w:val="0"/>
              </w:rPr>
              <w:t>Technological improvements in the U.S. economy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reduced the costs of production for U.S.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increased production levels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shifted the U.S. production possibilities frontier to the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resulted in 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is NOT a factor of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 in the savings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 in the size of the labor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investment in 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 in the capital stock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167. 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Economic growth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unaffected by increases in average education levels.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positively affected by increased tax burdens.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negatively affected by higher levels of research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positively affected by increasing physical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168. </w:t>
            </w:r>
            <w:r>
              <w:rPr>
                <w:rStyle w:val="DefaultParagraphFont"/>
                <w:rFonts w:ascii="Times New Roman" w:eastAsia="Times New Roman" w:hAnsi="Times New Roman" w:cs="Times New Roman"/>
                <w:b w:val="0"/>
                <w:bCs w:val="0"/>
                <w:i w:val="0"/>
                <w:iCs w:val="0"/>
                <w:smallCaps w:val="0"/>
                <w:color w:val="000000"/>
                <w:sz w:val="24"/>
                <w:szCs w:val="24"/>
                <w:bdr w:val="nil"/>
                <w:rtl w:val="0"/>
              </w:rPr>
              <w:t>Drivers of economic growth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specialization but not 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consumption but not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international trade but not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specialization, consumption, and international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169. </w:t>
            </w:r>
            <w:r>
              <w:rPr>
                <w:rStyle w:val="DefaultParagraphFont"/>
                <w:rFonts w:ascii="Times New Roman" w:eastAsia="Times New Roman" w:hAnsi="Times New Roman" w:cs="Times New Roman"/>
                <w:b w:val="0"/>
                <w:bCs w:val="0"/>
                <w:i w:val="0"/>
                <w:iCs w:val="0"/>
                <w:smallCaps w:val="0"/>
                <w:color w:val="000000"/>
                <w:sz w:val="24"/>
                <w:szCs w:val="24"/>
                <w:bdr w:val="nil"/>
                <w:rtl w:val="0"/>
              </w:rPr>
              <w:t>For a country to experience economic growth, the country must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reduce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 inputs.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 productively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 more allocatively 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scenario will lead to increased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trade barriers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higher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higher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increases in business investment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factor encourages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taxes on imports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taxes on income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Economic growth is driven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higher levels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decrease in spending on graduate schools.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decrease in business investment.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results in a higher standard of living?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higher inflation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tax burden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free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smaller level of international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174. </w:t>
            </w: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which of these would lead to a lower rate of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business 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research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tax burden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175. </w:t>
            </w:r>
            <w:r>
              <w:rPr>
                <w:rStyle w:val="DefaultParagraphFont"/>
                <w:rFonts w:ascii="Times New Roman" w:eastAsia="Times New Roman" w:hAnsi="Times New Roman" w:cs="Times New Roman"/>
                <w:b w:val="0"/>
                <w:bCs w:val="0"/>
                <w:i w:val="0"/>
                <w:iCs w:val="0"/>
                <w:smallCaps w:val="0"/>
                <w:color w:val="000000"/>
                <w:sz w:val="24"/>
                <w:szCs w:val="24"/>
                <w:bdr w:val="nil"/>
                <w:rtl w:val="0"/>
              </w:rPr>
              <w:t>The government can make owning a business easier or more profitable by doing all of these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reducing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offering low-interest loans.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offering favorable tax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asking individual investors to take additional risks.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PPF of Econia (a small nation)) Looking at the production possibilities frontier (PPF) of Econia, which changes in production would leave the citizens of Econia with a lower level of welfare or satisfaction?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09"/>
                <w:sz w:val="24"/>
                <w:szCs w:val="24"/>
                <w:bdr w:val="nil"/>
                <w:rtl w:val="0"/>
              </w:rPr>
              <w:pict>
                <v:shape id="_x0000_i1060" type="#_x0000_t75" style="height:220.5pt;width:294pt">
                  <v:imagedata r:id="rId2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movement from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w:t>
                  </w:r>
                  <w:r>
                    <w:rPr>
                      <w:rStyle w:val="DefaultParagraphFont"/>
                      <w:rFonts w:ascii="Times New Roman" w:eastAsia="Times New Roman" w:hAnsi="Times New Roman" w:cs="Times New Roman"/>
                      <w:b w:val="0"/>
                      <w:bCs w:val="0"/>
                      <w:i/>
                      <w:iCs/>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movement from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w:t>
                  </w:r>
                  <w:r>
                    <w:rPr>
                      <w:rStyle w:val="DefaultParagraphFont"/>
                      <w:rFonts w:ascii="Times New Roman" w:eastAsia="Times New Roman" w:hAnsi="Times New Roman" w:cs="Times New Roman"/>
                      <w:b w:val="0"/>
                      <w:bCs w:val="0"/>
                      <w:i/>
                      <w:iCs/>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movement from </w:t>
                  </w:r>
                  <w:r>
                    <w:rPr>
                      <w:rStyle w:val="DefaultParagraphFont"/>
                      <w:rFonts w:ascii="Times New Roman" w:eastAsia="Times New Roman" w:hAnsi="Times New Roman" w:cs="Times New Roman"/>
                      <w:b w:val="0"/>
                      <w:bCs w:val="0"/>
                      <w:i/>
                      <w:iCs/>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w:t>
                  </w:r>
                  <w:r>
                    <w:rPr>
                      <w:rStyle w:val="DefaultParagraphFont"/>
                      <w:rFonts w:ascii="Times New Roman" w:eastAsia="Times New Roman" w:hAnsi="Times New Roman" w:cs="Times New Roman"/>
                      <w:b w:val="0"/>
                      <w:bCs w:val="0"/>
                      <w:i/>
                      <w:iCs/>
                      <w:smallCaps w:val="0"/>
                      <w:color w:val="000000"/>
                      <w:sz w:val="24"/>
                      <w:szCs w:val="24"/>
                      <w:bdr w:val="nil"/>
                      <w:rtl w:val="0"/>
                    </w:rPr>
                    <w:t>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movement from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w:t>
                  </w:r>
                  <w:r>
                    <w:rPr>
                      <w:rStyle w:val="DefaultParagraphFont"/>
                      <w:rFonts w:ascii="Times New Roman" w:eastAsia="Times New Roman" w:hAnsi="Times New Roman" w:cs="Times New Roman"/>
                      <w:b w:val="0"/>
                      <w:bCs w:val="0"/>
                      <w:i/>
                      <w:iCs/>
                      <w:smallCaps w:val="0"/>
                      <w:color w:val="000000"/>
                      <w:sz w:val="24"/>
                      <w:szCs w:val="24"/>
                      <w:bdr w:val="nil"/>
                      <w:rtl w:val="0"/>
                    </w:rPr>
                    <w:t>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(Figure: PPF of Econia (a small nation)) Looking at the production possibilities frontier (PPF) of Econia, assume that the country is producing at point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All of the 300 bales of wheat are eaten but some people remain hungry. Over 100 of the 520 bales of cotton remain unused. Which statement is correct regarding efficiency in Econia?</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09"/>
                <w:sz w:val="24"/>
                <w:szCs w:val="24"/>
                <w:bdr w:val="nil"/>
                <w:rtl w:val="0"/>
              </w:rPr>
              <w:pict>
                <v:shape id="_x0000_i1061" type="#_x0000_t75" style="height:220.5pt;width:294pt">
                  <v:imagedata r:id="rId2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4"/>
              <w:gridCol w:w="8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Econia is producing wheat and cotton in amounts that are as efficient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Econia would have greater production efficiency if it moved from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Econia is neither productively nor technically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Econia would have greater allocative efficiency if it moved from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(Figure: PPF of Econia (a small nation)) Looking at the production possibilities frontier (PPF) of Econia, what is the opportunity cost of moving production from point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(350 tons of wheat and 400 bales of cotton) to point </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(190 tons of wheat and 700 bales of cotton)?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09"/>
                <w:sz w:val="24"/>
                <w:szCs w:val="24"/>
                <w:bdr w:val="nil"/>
                <w:rtl w:val="0"/>
              </w:rPr>
              <w:pict>
                <v:shape id="_x0000_i1062" type="#_x0000_t75" style="height:220.5pt;width:294pt">
                  <v:imagedata r:id="rId2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0.53 ton of wheat per bale of cotton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1.875 tons of wheat per bale of cotton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 tons of wheat per 160 bales of cotton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700 bales of cotton per 400 tons of wheat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179. 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PPF of Econia (a small nation)) Looking at the production possibilities frontier (PPF) of Econia, which attainable point would be productively efficient but might be allocatively inefficient?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09"/>
                <w:sz w:val="24"/>
                <w:szCs w:val="24"/>
                <w:bdr w:val="nil"/>
                <w:rtl w:val="0"/>
              </w:rPr>
              <w:pict>
                <v:shape id="_x0000_i1063" type="#_x0000_t75" style="height:220.5pt;width:294pt">
                  <v:imagedata r:id="rId2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PPF of Econia (a small nation)) Looking at the production possibilities frontier (PPF) of Econia, which point would have the greatest level of production inefficiency?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09"/>
                <w:sz w:val="24"/>
                <w:szCs w:val="24"/>
                <w:bdr w:val="nil"/>
                <w:rtl w:val="0"/>
              </w:rPr>
              <w:pict>
                <v:shape id="_x0000_i1064" type="#_x0000_t75" style="height:220.5pt;width:294pt">
                  <v:imagedata r:id="rId2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PPF of Econia (a small nation)) Looking at the production possibilities frontier (PPF) of Econia, imagine that research develops a new hybrid variety of cotton that increases Econia's ability to produce cotton. Which statement would be true?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09"/>
                <w:sz w:val="24"/>
                <w:szCs w:val="24"/>
                <w:bdr w:val="nil"/>
                <w:rtl w:val="0"/>
              </w:rPr>
              <w:pict>
                <v:shape id="_x0000_i1065" type="#_x0000_t75" style="height:220.5pt;width:294pt">
                  <v:imagedata r:id="rId2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3"/>
              <w:gridCol w:w="8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Point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now attainable because there would be an outward parallel shift of the PPF.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Point </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remains on Econia's PPF.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Points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move from being unattainable to attainable.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Point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remains unattainable because the ability to produce wheat is unaffected.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182. </w:t>
            </w:r>
            <w:r>
              <w:rPr>
                <w:rStyle w:val="DefaultParagraphFont"/>
                <w:rFonts w:ascii="Times New Roman" w:eastAsia="Times New Roman" w:hAnsi="Times New Roman" w:cs="Times New Roman"/>
                <w:b w:val="0"/>
                <w:bCs w:val="0"/>
                <w:i w:val="0"/>
                <w:iCs w:val="0"/>
                <w:smallCaps w:val="0"/>
                <w:color w:val="000000"/>
                <w:sz w:val="24"/>
                <w:szCs w:val="24"/>
                <w:bdr w:val="nil"/>
                <w:rtl w:val="0"/>
              </w:rPr>
              <w:t>The government sets regulations to improve safety for factory workers. This relates to which basic economic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much should the government pay?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mix of goods and services should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should goods and services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Who will receive the goods and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183. </w:t>
            </w:r>
            <w:r>
              <w:rPr>
                <w:rStyle w:val="DefaultParagraphFont"/>
                <w:rFonts w:ascii="Times New Roman" w:eastAsia="Times New Roman" w:hAnsi="Times New Roman" w:cs="Times New Roman"/>
                <w:b w:val="0"/>
                <w:bCs w:val="0"/>
                <w:i w:val="0"/>
                <w:iCs w:val="0"/>
                <w:smallCaps w:val="0"/>
                <w:color w:val="000000"/>
                <w:sz w:val="24"/>
                <w:szCs w:val="24"/>
                <w:bdr w:val="nil"/>
                <w:rtl w:val="0"/>
              </w:rPr>
              <w:t>The government increases taxes on high-income workers to provide welfare to people with physical disabilities who are unable to work. This relates to which basic economic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prices should the government pay?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mix of goods and services should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should goods and services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Who will receive the goods and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184. </w:t>
            </w:r>
            <w:r>
              <w:rPr>
                <w:rStyle w:val="DefaultParagraphFont"/>
                <w:rFonts w:ascii="Times New Roman" w:eastAsia="Times New Roman" w:hAnsi="Times New Roman" w:cs="Times New Roman"/>
                <w:b w:val="0"/>
                <w:bCs w:val="0"/>
                <w:i w:val="0"/>
                <w:iCs w:val="0"/>
                <w:smallCaps w:val="0"/>
                <w:color w:val="000000"/>
                <w:sz w:val="24"/>
                <w:szCs w:val="24"/>
                <w:bdr w:val="nil"/>
                <w:rtl w:val="0"/>
              </w:rPr>
              <w:t>The government bans a toy because it has been associated with injuries to children. This relates to which basic economic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much should the government decide?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mix of goods and services should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should goods and services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Who will receive the goods and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185. </w:t>
            </w:r>
            <w:r>
              <w:rPr>
                <w:rStyle w:val="DefaultParagraphFont"/>
                <w:rFonts w:ascii="Times New Roman" w:eastAsia="Times New Roman" w:hAnsi="Times New Roman" w:cs="Times New Roman"/>
                <w:b w:val="0"/>
                <w:bCs w:val="0"/>
                <w:i w:val="0"/>
                <w:iCs w:val="0"/>
                <w:smallCaps w:val="0"/>
                <w:color w:val="000000"/>
                <w:sz w:val="24"/>
                <w:szCs w:val="24"/>
                <w:bdr w:val="nil"/>
                <w:rtl w:val="0"/>
              </w:rPr>
              <w:t>Society has more influence over the amount and characteristics of _____ than it has over any other resource.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entrepreneurial 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186. </w:t>
            </w:r>
            <w:r>
              <w:rPr>
                <w:rStyle w:val="DefaultParagraphFont"/>
                <w:rFonts w:ascii="Times New Roman" w:eastAsia="Times New Roman" w:hAnsi="Times New Roman" w:cs="Times New Roman"/>
                <w:b w:val="0"/>
                <w:bCs w:val="0"/>
                <w:i w:val="0"/>
                <w:iCs w:val="0"/>
                <w:smallCaps w:val="0"/>
                <w:color w:val="000000"/>
                <w:sz w:val="24"/>
                <w:szCs w:val="24"/>
                <w:bdr w:val="nil"/>
                <w:rtl w:val="0"/>
              </w:rPr>
              <w:t>Why does society have more influence over the amount and characteristics of capital than it has over any other resource?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more capital than any other resource, so all or part of it can be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 is money; more money (currency) can be printed in any denomination.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 is the only resource that is manufactured.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 never wears out or loses its 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concepts of absolute and comparative advantage were developed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Friedrich von Hayek.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David Ricardo.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Gunnar Myrdal.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Paul Samuelson.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economist is known for first describing "comparative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Thomas Malthus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Stuart Mill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David Ricardo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Adam Smith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189. </w:t>
            </w:r>
            <w:r>
              <w:rPr>
                <w:rStyle w:val="DefaultParagraphFont"/>
                <w:rFonts w:ascii="Times New Roman" w:eastAsia="Times New Roman" w:hAnsi="Times New Roman" w:cs="Times New Roman"/>
                <w:b w:val="0"/>
                <w:bCs w:val="0"/>
                <w:i w:val="0"/>
                <w:iCs w:val="0"/>
                <w:smallCaps w:val="0"/>
                <w:color w:val="000000"/>
                <w:sz w:val="24"/>
                <w:szCs w:val="24"/>
                <w:bdr w:val="nil"/>
                <w:rtl w:val="0"/>
              </w:rPr>
              <w:t>The theory that suggested countries would mutually benefit from trade by specializing in export goods they could produce at lower opportunity costs than another country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 specialization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absolute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comparative advantage.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190. </w:t>
            </w:r>
            <w:r>
              <w:rPr>
                <w:rStyle w:val="DefaultParagraphFont"/>
                <w:rFonts w:ascii="Times New Roman" w:eastAsia="Times New Roman" w:hAnsi="Times New Roman" w:cs="Times New Roman"/>
                <w:b w:val="0"/>
                <w:bCs w:val="0"/>
                <w:i w:val="0"/>
                <w:iCs w:val="0"/>
                <w:smallCaps w:val="0"/>
                <w:color w:val="000000"/>
                <w:sz w:val="24"/>
                <w:szCs w:val="24"/>
                <w:bdr w:val="nil"/>
                <w:rtl w:val="0"/>
              </w:rPr>
              <w:t>Who developed the theory of comparative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Stuart Mill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Adam Smith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David Ricardo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Karl Marx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191. </w:t>
            </w:r>
            <w:r>
              <w:rPr>
                <w:rStyle w:val="DefaultParagraphFont"/>
                <w:rFonts w:ascii="Times New Roman" w:eastAsia="Times New Roman" w:hAnsi="Times New Roman" w:cs="Times New Roman"/>
                <w:b w:val="0"/>
                <w:bCs w:val="0"/>
                <w:i w:val="0"/>
                <w:iCs w:val="0"/>
                <w:smallCaps w:val="0"/>
                <w:color w:val="000000"/>
                <w:sz w:val="24"/>
                <w:szCs w:val="24"/>
                <w:bdr w:val="nil"/>
                <w:rtl w:val="0"/>
              </w:rPr>
              <w:t>David Ricardo would be MOST likely to agree with which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 tariffs on grain are needed to protect the living standards of farmers.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Free trade benefits both trading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you have an absolute advantage in producing both trousers and beer, you should not trade with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you have a comparative advantage in producing both trousers and beer, you should not trade with other countries.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192. </w:t>
            </w:r>
            <w:r>
              <w:rPr>
                <w:rStyle w:val="DefaultParagraphFont"/>
                <w:rFonts w:ascii="Times New Roman" w:eastAsia="Times New Roman" w:hAnsi="Times New Roman" w:cs="Times New Roman"/>
                <w:b w:val="0"/>
                <w:bCs w:val="0"/>
                <w:i w:val="0"/>
                <w:iCs w:val="0"/>
                <w:smallCaps w:val="0"/>
                <w:color w:val="000000"/>
                <w:sz w:val="24"/>
                <w:szCs w:val="24"/>
                <w:bdr w:val="nil"/>
                <w:rtl w:val="0"/>
              </w:rPr>
              <w:t>David Ricardo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that increasing wages for workers would increase their consumption and lead to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wanted to protect textile markets in England.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that countries would benefit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that goods were exchanged based on the value of those in 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193. </w:t>
            </w:r>
            <w:r>
              <w:rPr>
                <w:rStyle w:val="DefaultParagraphFont"/>
                <w:rFonts w:ascii="Times New Roman" w:eastAsia="Times New Roman" w:hAnsi="Times New Roman" w:cs="Times New Roman"/>
                <w:b w:val="0"/>
                <w:bCs w:val="0"/>
                <w:i w:val="0"/>
                <w:iCs w:val="0"/>
                <w:smallCaps w:val="0"/>
                <w:color w:val="000000"/>
                <w:sz w:val="24"/>
                <w:szCs w:val="24"/>
                <w:bdr w:val="nil"/>
                <w:rtl w:val="0"/>
              </w:rPr>
              <w:t>Free trade is known as a _____ game because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positive-sum; one trader's gain is another's loss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positive-sum; both parties to a transaction can achieve positive gains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zero-sum; one trader's gain is another's loss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zero-sum; both parties to a transaction can achieve positive gains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194. </w:t>
            </w:r>
            <w:r>
              <w:rPr>
                <w:rStyle w:val="DefaultParagraphFont"/>
                <w:rFonts w:ascii="Times New Roman" w:eastAsia="Times New Roman" w:hAnsi="Times New Roman" w:cs="Times New Roman"/>
                <w:b w:val="0"/>
                <w:bCs w:val="0"/>
                <w:i w:val="0"/>
                <w:iCs w:val="0"/>
                <w:smallCaps w:val="0"/>
                <w:color w:val="000000"/>
                <w:sz w:val="24"/>
                <w:szCs w:val="24"/>
                <w:bdr w:val="nil"/>
                <w:rtl w:val="0"/>
              </w:rPr>
              <w:t>Voluntary trade between nations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has an outcome with even tradeoffs between players.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a positive-sum game.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a zero-sum game.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a negative-sum game.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195. </w:t>
            </w:r>
            <w:r>
              <w:rPr>
                <w:rStyle w:val="DefaultParagraphFont"/>
                <w:rFonts w:ascii="Times New Roman" w:eastAsia="Times New Roman" w:hAnsi="Times New Roman" w:cs="Times New Roman"/>
                <w:b w:val="0"/>
                <w:bCs w:val="0"/>
                <w:i w:val="0"/>
                <w:iCs w:val="0"/>
                <w:smallCaps w:val="0"/>
                <w:color w:val="000000"/>
                <w:sz w:val="24"/>
                <w:szCs w:val="24"/>
                <w:bdr w:val="nil"/>
                <w:rtl w:val="0"/>
              </w:rPr>
              <w:t>"The economic wealth of this country was built primarily by some individuals profiting from a transaction, whereas others were harmed by that transaction." This statement indicates that its author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fails to understand 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fails to understand that all voluntary trades benefit both parties involved.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fails to understand the significance of the production possibilities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uses sound economic thinking—the statement is essentially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advantage exists when one country can produce more of a good than another country.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Absolute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Unfair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Home country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197. </w:t>
            </w:r>
            <w:r>
              <w:rPr>
                <w:rStyle w:val="DefaultParagraphFont"/>
                <w:rFonts w:ascii="Times New Roman" w:eastAsia="Times New Roman" w:hAnsi="Times New Roman" w:cs="Times New Roman"/>
                <w:b w:val="0"/>
                <w:bCs w:val="0"/>
                <w:i w:val="0"/>
                <w:iCs w:val="0"/>
                <w:smallCaps w:val="0"/>
                <w:color w:val="000000"/>
                <w:sz w:val="24"/>
                <w:szCs w:val="24"/>
                <w:bdr w:val="nil"/>
                <w:rtl w:val="0"/>
              </w:rPr>
              <w:t>If one country has a(n) _____ advantage in the production of one item, it can always produce more of the same item than another nation, given the same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absolute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defines absolute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Goods and services that are produced at their lowest resource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mix of goods and services produced is just what the society desires.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country has a lower opportunity cost of producing a good than another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country can produce more of a good than another country if both work with identical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199. </w:t>
            </w:r>
            <w:r>
              <w:rPr>
                <w:rStyle w:val="DefaultParagraphFont"/>
                <w:rFonts w:ascii="Times New Roman" w:eastAsia="Times New Roman" w:hAnsi="Times New Roman" w:cs="Times New Roman"/>
                <w:b w:val="0"/>
                <w:bCs w:val="0"/>
                <w:i w:val="0"/>
                <w:iCs w:val="0"/>
                <w:smallCaps w:val="0"/>
                <w:color w:val="000000"/>
                <w:sz w:val="24"/>
                <w:szCs w:val="24"/>
                <w:bdr w:val="nil"/>
                <w:rtl w:val="0"/>
              </w:rPr>
              <w:t>Most trade is based on specialization, according to _____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brand recognition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absolute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200. </w:t>
            </w:r>
            <w:r>
              <w:rPr>
                <w:rStyle w:val="DefaultParagraphFont"/>
                <w:rFonts w:ascii="Times New Roman" w:eastAsia="Times New Roman" w:hAnsi="Times New Roman" w:cs="Times New Roman"/>
                <w:b w:val="0"/>
                <w:bCs w:val="0"/>
                <w:i w:val="0"/>
                <w:iCs w:val="0"/>
                <w:smallCaps w:val="0"/>
                <w:color w:val="000000"/>
                <w:sz w:val="24"/>
                <w:szCs w:val="24"/>
                <w:bdr w:val="nil"/>
                <w:rtl w:val="0"/>
              </w:rPr>
              <w:t>The theory of comparative advantage says that countries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should restrict trade by cutting off all imports.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should import those goods they can produce at a lower opportunity cost than another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 never benefit from specialization in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should export those goods they can produce at a lower opportunity cost than another country.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201. </w:t>
            </w:r>
            <w:r>
              <w:rPr>
                <w:rStyle w:val="DefaultParagraphFont"/>
                <w:rFonts w:ascii="Times New Roman" w:eastAsia="Times New Roman" w:hAnsi="Times New Roman" w:cs="Times New Roman"/>
                <w:b w:val="0"/>
                <w:bCs w:val="0"/>
                <w:i w:val="0"/>
                <w:iCs w:val="0"/>
                <w:smallCaps w:val="0"/>
                <w:color w:val="000000"/>
                <w:sz w:val="24"/>
                <w:szCs w:val="24"/>
                <w:bdr w:val="nil"/>
                <w:rtl w:val="0"/>
              </w:rPr>
              <w:t>The key to computing comparative advantage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the value of the absolute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measurement of the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the cost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computing consumer choice.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202. </w:t>
            </w:r>
            <w:r>
              <w:rPr>
                <w:rStyle w:val="DefaultParagraphFont"/>
                <w:rFonts w:ascii="Times New Roman" w:eastAsia="Times New Roman" w:hAnsi="Times New Roman" w:cs="Times New Roman"/>
                <w:b w:val="0"/>
                <w:bCs w:val="0"/>
                <w:i w:val="0"/>
                <w:iCs w:val="0"/>
                <w:smallCaps w:val="0"/>
                <w:color w:val="000000"/>
                <w:sz w:val="24"/>
                <w:szCs w:val="24"/>
                <w:bdr w:val="nil"/>
                <w:rtl w:val="0"/>
              </w:rPr>
              <w:t>If a producer has a comparative advantage, then she has selected the activity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has the lowest resource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outside of the production possibilities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has the lowest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does not require specialization.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203. </w:t>
            </w:r>
            <w:r>
              <w:rPr>
                <w:rStyle w:val="DefaultParagraphFont"/>
                <w:rFonts w:ascii="Times New Roman" w:eastAsia="Times New Roman" w:hAnsi="Times New Roman" w:cs="Times New Roman"/>
                <w:b w:val="0"/>
                <w:bCs w:val="0"/>
                <w:i w:val="0"/>
                <w:iCs w:val="0"/>
                <w:smallCaps w:val="0"/>
                <w:color w:val="000000"/>
                <w:sz w:val="24"/>
                <w:szCs w:val="24"/>
                <w:bdr w:val="nil"/>
                <w:rtl w:val="0"/>
              </w:rPr>
              <w:t>Jason produces more jeans than Jasmine. Why would Jason and Jasmine want Jasmine to produce the jeans even when they both know that he can produce more than she can at a faster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Jasmine has a lower opportunity cost of producing the jeans than Jason.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Jason has a lower opportunity cost of producing the jeans than Jasmine.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Jason has an absolute advantage in producing the jeans.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Jasmine has an absolute advantage of producing the jeans.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204. </w:t>
            </w:r>
            <w:r>
              <w:rPr>
                <w:rStyle w:val="DefaultParagraphFont"/>
                <w:rFonts w:ascii="Times New Roman" w:eastAsia="Times New Roman" w:hAnsi="Times New Roman" w:cs="Times New Roman"/>
                <w:b w:val="0"/>
                <w:bCs w:val="0"/>
                <w:i w:val="0"/>
                <w:iCs w:val="0"/>
                <w:smallCaps w:val="0"/>
                <w:color w:val="000000"/>
                <w:sz w:val="24"/>
                <w:szCs w:val="24"/>
                <w:bdr w:val="nil"/>
                <w:rtl w:val="0"/>
              </w:rPr>
              <w:t>Paolo can walk three dogs or mow two lawns in two hours. Ashanti can walk six dogs or mow three lawns in two hours. One can conclude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Ashanti has absolute advantage in lawn-mowing, and Paolo has comparative advantage in dog-walking.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Ashanti has absolute advantage in dog-walking, and Paolo has comparative advantage in lawn-mowing.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Paolo has absolute advantage in lawn-mowing, and Ashanti has comparative advantage in dog-walking.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Paolo has absolute advantage in dog-walking, and Ashanti has comparative advantage in lawn-mowing.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205. </w:t>
            </w:r>
            <w:r>
              <w:rPr>
                <w:rStyle w:val="DefaultParagraphFont"/>
                <w:rFonts w:ascii="Times New Roman" w:eastAsia="Times New Roman" w:hAnsi="Times New Roman" w:cs="Times New Roman"/>
                <w:b w:val="0"/>
                <w:bCs w:val="0"/>
                <w:i w:val="0"/>
                <w:iCs w:val="0"/>
                <w:smallCaps w:val="0"/>
                <w:color w:val="000000"/>
                <w:sz w:val="24"/>
                <w:szCs w:val="24"/>
                <w:bdr w:val="nil"/>
                <w:rtl w:val="0"/>
              </w:rPr>
              <w:t>Paolo can walk three dogs or mow two lawns in two hours. Ashanti can walk six dogs or mow three lawns in two hours. Ashanti's opportunity cost for each additional dog walked is _____ lawn(s) mowed.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206. </w:t>
            </w:r>
            <w:r>
              <w:rPr>
                <w:rStyle w:val="DefaultParagraphFont"/>
                <w:rFonts w:ascii="Times New Roman" w:eastAsia="Times New Roman" w:hAnsi="Times New Roman" w:cs="Times New Roman"/>
                <w:b w:val="0"/>
                <w:bCs w:val="0"/>
                <w:i w:val="0"/>
                <w:iCs w:val="0"/>
                <w:smallCaps w:val="0"/>
                <w:color w:val="000000"/>
                <w:sz w:val="24"/>
                <w:szCs w:val="24"/>
                <w:bdr w:val="nil"/>
                <w:rtl w:val="0"/>
              </w:rPr>
              <w:t>Paolo can walk three dogs or mow two lawns in two hours. Ashanti can walk six dogs or mow three lawns in two hours. According to trade theory, _____ should walk dogs because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Ashanti; she produces more than Paolo does in a two-hour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Ashanti; she enjoys a comparative advantage in dog-walking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Paolo; he faces a lower opportunity cost for walking dogs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Paolo; he enjoys an absolute advantage in dog-walking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207. </w:t>
            </w:r>
            <w:r>
              <w:rPr>
                <w:rStyle w:val="DefaultParagraphFont"/>
                <w:rFonts w:ascii="Times New Roman" w:eastAsia="Times New Roman" w:hAnsi="Times New Roman" w:cs="Times New Roman"/>
                <w:b w:val="0"/>
                <w:bCs w:val="0"/>
                <w:i w:val="0"/>
                <w:iCs w:val="0"/>
                <w:smallCaps w:val="0"/>
                <w:color w:val="000000"/>
                <w:sz w:val="24"/>
                <w:szCs w:val="24"/>
                <w:bdr w:val="nil"/>
                <w:rtl w:val="0"/>
              </w:rPr>
              <w:t>The law of comparative advantage suggests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each country should strive to produce roughly equal amounts of all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nations can benefit if they trade with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free trade among nations is generally harmful to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each country should strive to be self-sufficient.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208. </w:t>
            </w:r>
            <w:r>
              <w:rPr>
                <w:rStyle w:val="DefaultParagraphFont"/>
                <w:rFonts w:ascii="Times New Roman" w:eastAsia="Times New Roman" w:hAnsi="Times New Roman" w:cs="Times New Roman"/>
                <w:b w:val="0"/>
                <w:bCs w:val="0"/>
                <w:i w:val="0"/>
                <w:iCs w:val="0"/>
                <w:smallCaps w:val="0"/>
                <w:color w:val="000000"/>
                <w:sz w:val="24"/>
                <w:szCs w:val="24"/>
                <w:bdr w:val="nil"/>
                <w:rtl w:val="0"/>
              </w:rPr>
              <w:t>Comparative advantage arises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resources are equally effective in the production of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division of labor increases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division of labor helps markets function effectively.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all resources are equally effective in the production of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209. 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the country of Alphaland can produce more cars than Omegaland can produce, given the same resources. An economist would conclude that Alphaland has a(n) _____ in producing cars.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absolute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higher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higher resource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210. 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that if the United States produced only oil, it could produce 25 million barrels; and if it produced only microchips, it could produce 20 million chips. Suppose that if Mexico produced only oil, it could produce 16 million barrels; and if it produced only microchips, it could produce 8 million chips. Which statement is then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8"/>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Mexico has a comparative advantage in producing both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United States has an absolute advantage over Mexico in producing both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Mexico has an absolute advantage over the United States in producing both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United States has a comparative advantage in producing both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situation would MOST likely lead to an import of copper into a certain country?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9"/>
              <w:gridCol w:w="8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tariff placed on copper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absolute disadvantage in the production of copper compared to other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absolute advantage in the production of copper by other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comparative advantage in the production of copper by other nations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212. </w:t>
            </w:r>
            <w:r>
              <w:rPr>
                <w:rStyle w:val="DefaultParagraphFont"/>
                <w:rFonts w:ascii="Times New Roman" w:eastAsia="Times New Roman" w:hAnsi="Times New Roman" w:cs="Times New Roman"/>
                <w:b w:val="0"/>
                <w:bCs w:val="0"/>
                <w:i w:val="0"/>
                <w:iCs w:val="0"/>
                <w:smallCaps w:val="0"/>
                <w:color w:val="000000"/>
                <w:sz w:val="24"/>
                <w:szCs w:val="24"/>
                <w:bdr w:val="nil"/>
                <w:rtl w:val="0"/>
              </w:rPr>
              <w:t>Comparative advantage exists when one country can produce _____ another country.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of a good than 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of a good than 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good at a higher opportunity cost than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good at a lower opportunity cost than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213. </w:t>
            </w:r>
            <w:r>
              <w:rPr>
                <w:rStyle w:val="DefaultParagraphFont"/>
                <w:rFonts w:ascii="Times New Roman" w:eastAsia="Times New Roman" w:hAnsi="Times New Roman" w:cs="Times New Roman"/>
                <w:b w:val="0"/>
                <w:bCs w:val="0"/>
                <w:i w:val="0"/>
                <w:iCs w:val="0"/>
                <w:smallCaps w:val="0"/>
                <w:color w:val="000000"/>
                <w:sz w:val="24"/>
                <w:szCs w:val="24"/>
                <w:bdr w:val="nil"/>
                <w:rtl w:val="0"/>
              </w:rPr>
              <w:t>To gain from trade, a country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always try to get a favorable tariff.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specialize in the commodity for which it has a 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always specialize in the commodity for which it has an absolute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trade only with its political allies.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214. </w:t>
            </w:r>
            <w:r>
              <w:rPr>
                <w:rStyle w:val="DefaultParagraphFont"/>
                <w:rFonts w:ascii="Times New Roman" w:eastAsia="Times New Roman" w:hAnsi="Times New Roman" w:cs="Times New Roman"/>
                <w:b w:val="0"/>
                <w:bCs w:val="0"/>
                <w:i w:val="0"/>
                <w:iCs w:val="0"/>
                <w:smallCaps w:val="0"/>
                <w:color w:val="000000"/>
                <w:sz w:val="24"/>
                <w:szCs w:val="24"/>
                <w:bdr w:val="nil"/>
                <w:rtl w:val="0"/>
              </w:rPr>
              <w:t>If a country has few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trade will never occur.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trade will not increase the GDP.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will still have a comparative advantage in a good or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specialization would be useless.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215. </w:t>
            </w:r>
            <w:r>
              <w:rPr>
                <w:rStyle w:val="DefaultParagraphFont"/>
                <w:rFonts w:ascii="Times New Roman" w:eastAsia="Times New Roman" w:hAnsi="Times New Roman" w:cs="Times New Roman"/>
                <w:b w:val="0"/>
                <w:bCs w:val="0"/>
                <w:i w:val="0"/>
                <w:iCs w:val="0"/>
                <w:smallCaps w:val="0"/>
                <w:color w:val="000000"/>
                <w:sz w:val="24"/>
                <w:szCs w:val="24"/>
                <w:bdr w:val="nil"/>
                <w:rtl w:val="0"/>
              </w:rPr>
              <w:t>International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increases consumer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increases consumption possibilities.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reduces production possibilities.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reduces resource consumption.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If Germany decided to produce skirts, what is Germany's opportunity cost?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1"/>
                <w:sz w:val="24"/>
                <w:szCs w:val="24"/>
                <w:bdr w:val="nil"/>
                <w:rtl w:val="0"/>
              </w:rPr>
              <w:pict>
                <v:shape id="_x0000_i1066" type="#_x0000_t75" style="height:33pt;width:123.75pt">
                  <v:imagedata r:id="rId2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sweaters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 sweater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sweater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0.25 sweater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217. 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Germany has a comparative advantage in producing</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1"/>
                <w:sz w:val="24"/>
                <w:szCs w:val="24"/>
                <w:bdr w:val="nil"/>
                <w:rtl w:val="0"/>
              </w:rPr>
              <w:pict>
                <v:shape id="_x0000_i1067" type="#_x0000_t75" style="height:33pt;width:123.75pt">
                  <v:imagedata r:id="rId2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sweaters and skirts.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sweaters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skirts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218. 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Greece has a comparative advantage in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1"/>
                <w:sz w:val="24"/>
                <w:szCs w:val="24"/>
                <w:bdr w:val="nil"/>
                <w:rtl w:val="0"/>
              </w:rPr>
              <w:pict>
                <v:shape id="_x0000_i1068" type="#_x0000_t75" style="height:33pt;width:123.75pt">
                  <v:imagedata r:id="rId2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sweaters and skirts.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sweaters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skirts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219. </w:t>
            </w:r>
            <w:r>
              <w:rPr>
                <w:rStyle w:val="DefaultParagraphFont"/>
                <w:rFonts w:ascii="Times New Roman" w:eastAsia="Times New Roman" w:hAnsi="Times New Roman" w:cs="Times New Roman"/>
                <w:b w:val="0"/>
                <w:bCs w:val="0"/>
                <w:i w:val="0"/>
                <w:iCs w:val="0"/>
                <w:smallCaps w:val="0"/>
                <w:color w:val="000000"/>
                <w:sz w:val="24"/>
                <w:szCs w:val="24"/>
                <w:bdr w:val="nil"/>
                <w:rtl w:val="0"/>
              </w:rPr>
              <w:t>Two countries will benefit from trade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each country has a higher opportunity cost of producing the traded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each country has a lower opportunity cost of producing the traded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each country has an absolute advantage of producing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country does not produce the traded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220. </w:t>
            </w:r>
            <w:r>
              <w:rPr>
                <w:rStyle w:val="DefaultParagraphFont"/>
                <w:rFonts w:ascii="Times New Roman" w:eastAsia="Times New Roman" w:hAnsi="Times New Roman" w:cs="Times New Roman"/>
                <w:b w:val="0"/>
                <w:bCs w:val="0"/>
                <w:i w:val="0"/>
                <w:iCs w:val="0"/>
                <w:smallCaps w:val="0"/>
                <w:color w:val="000000"/>
                <w:sz w:val="24"/>
                <w:szCs w:val="24"/>
                <w:bdr w:val="nil"/>
                <w:rtl w:val="0"/>
              </w:rPr>
              <w:t>The United States can grow a greater total quantity of wheat than can Japan. The United States has a(n) _____ in wheat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higher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absolute disadvantage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absolute advantage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221. 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Ships and Autos in Countries A and B) Two countries manufacture autos and ships. Based on the graphs, which statement is correct?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429"/>
                <w:sz w:val="24"/>
                <w:szCs w:val="24"/>
                <w:bdr w:val="nil"/>
                <w:rtl w:val="0"/>
              </w:rPr>
              <w:pict>
                <v:shape id="_x0000_i1069" type="#_x0000_t75" style="height:441pt;width:387pt">
                  <v:imagedata r:id="rId2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opportunity cost in country A of producing 1 ship is 2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opportunity cost in country B of producing 1 ship is 10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Country B is more efficient in the production of 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countries are equally efficient in the production of ships because the PPFs are linear.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222. 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Ships and Autos in Countries A and B) Two countries manufacture autos and ships. Based on the graphs, which statement is correct?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429"/>
                <w:sz w:val="24"/>
                <w:szCs w:val="24"/>
                <w:bdr w:val="nil"/>
                <w:rtl w:val="0"/>
              </w:rPr>
              <w:pict>
                <v:shape id="_x0000_i1070" type="#_x0000_t75" style="height:441pt;width:387pt">
                  <v:imagedata r:id="rId2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Country A has a comparative disadvantage in producing 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two countries should not trade with each other because both can produce both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Country B has an absolute advantage in both goods because the line is closer to the origin.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Country A has an absolute advantage in producing ships.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223. 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Ships and Autos in Countries A and B) Two countries manufacture autos and ships. Based on the graphs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429"/>
                <w:sz w:val="24"/>
                <w:szCs w:val="24"/>
                <w:bdr w:val="nil"/>
                <w:rtl w:val="0"/>
              </w:rPr>
              <w:pict>
                <v:shape id="_x0000_i1071" type="#_x0000_t75" style="height:441pt;width:387pt">
                  <v:imagedata r:id="rId2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Country A should specialize in automotive manufacturing and country B should specialize in ship building.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no advantages to trade because country A can produce more of both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no advantages to trade because the lines are downward sloping.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Country A should specialize in ship building and country B should specialize in automotive manufacturing.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(Figure: Corn and Oil in the United States and the United Kingdom) Refer to the graphs for the United States and the United Kingdom. If the starting point is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what is the opportunity cost of the United Kingdom producing one more barrel of oil?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311"/>
                <w:sz w:val="24"/>
                <w:szCs w:val="24"/>
                <w:bdr w:val="nil"/>
                <w:rtl w:val="0"/>
              </w:rPr>
              <w:pict>
                <v:shape id="_x0000_i1072" type="#_x0000_t75" style="height:322.5pt;width:420.75pt">
                  <v:imagedata r:id="rId2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 bushel of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bushel of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bushels of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bushels of corn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(Figure: Corn and Oil in the United States and the United Kingdom) Refer to the graphs for the United States and the United Kingdom. If the starting point is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what is the opportunity cost of the United States producing 15 more barrels of oil?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311"/>
                <w:sz w:val="24"/>
                <w:szCs w:val="24"/>
                <w:bdr w:val="nil"/>
                <w:rtl w:val="0"/>
              </w:rPr>
              <w:pict>
                <v:shape id="_x0000_i1073" type="#_x0000_t75" style="height:322.5pt;width:420.75pt">
                  <v:imagedata r:id="rId2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bushels of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bushels of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bushels of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bushels of corn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226. 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Based on the table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66"/>
                <w:sz w:val="24"/>
                <w:szCs w:val="24"/>
                <w:bdr w:val="nil"/>
                <w:rtl w:val="0"/>
              </w:rPr>
              <w:pict>
                <v:shape id="_x0000_i1074" type="#_x0000_t75" style="height:177.75pt;width:168pt">
                  <v:imagedata r:id="rId2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Canada faces increasing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Mexico faces increasing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Canada and Mexico face constant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Canada and Mexico face increasing opportunity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Based on the table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66"/>
                <w:sz w:val="24"/>
                <w:szCs w:val="24"/>
                <w:bdr w:val="nil"/>
                <w:rtl w:val="0"/>
              </w:rPr>
              <w:pict>
                <v:shape id="_x0000_i1075" type="#_x0000_t75" style="height:177.75pt;width:168pt">
                  <v:imagedata r:id="rId2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3"/>
              <w:gridCol w:w="8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Mexico has an absolute advantage over Canada in producing both steel and airplanes.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Canada has an absolute advantage over Mexico in producing both steel and airplanes.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Mexico has a comparative advantage in producing steel.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Canada has a comparative advantage in producing airplanes.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228. 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Based on the table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66"/>
                <w:sz w:val="24"/>
                <w:szCs w:val="24"/>
                <w:bdr w:val="nil"/>
                <w:rtl w:val="0"/>
              </w:rPr>
              <w:pict>
                <v:shape id="_x0000_i1076" type="#_x0000_t75" style="height:177.75pt;width:168pt">
                  <v:imagedata r:id="rId2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3"/>
              <w:gridCol w:w="8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Canada has a comparative advantage in producing steel.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Mexico has a comparative advantage in producing steel.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Mexico has an absolute advantage over Canada in producing both steel and airplanes.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Canada has a comparative advantage in producing airplanes.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229. 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Based on the table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66"/>
                <w:sz w:val="24"/>
                <w:szCs w:val="24"/>
                <w:bdr w:val="nil"/>
                <w:rtl w:val="0"/>
              </w:rPr>
              <w:pict>
                <v:shape id="_x0000_i1077" type="#_x0000_t75" style="height:177.75pt;width:168pt">
                  <v:imagedata r:id="rId2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3"/>
              <w:gridCol w:w="8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Canada has a comparative advantage in producing airplanes.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Mexico has an absolute advantage over Canada in producing both steel and airplanes.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Mexico has a comparative advantage in producing airplanes.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Mexico has a comparative advantage in producing steel.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230. 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Based on the table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66"/>
                <w:sz w:val="24"/>
                <w:szCs w:val="24"/>
                <w:bdr w:val="nil"/>
                <w:rtl w:val="0"/>
              </w:rPr>
              <w:pict>
                <v:shape id="_x0000_i1078" type="#_x0000_t75" style="height:177.75pt;width:168pt">
                  <v:imagedata r:id="rId2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Mexico would gain from trade between the two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Canada would gain from trade between the two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country would gain from trade between the two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countries can gain from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231. 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From the table, assume that Canada can produce both timber and oil at an absolute advantage compared to Mexico, yet Canada is willing to trade its timber for Mexican oil. Why might Canada be willing to focus on timber and allow Mexico to produce oil?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66"/>
                <w:sz w:val="24"/>
                <w:szCs w:val="24"/>
                <w:bdr w:val="nil"/>
                <w:rtl w:val="0"/>
              </w:rPr>
              <w:pict>
                <v:shape id="_x0000_i1079" type="#_x0000_t75" style="height:177.75pt;width:168pt">
                  <v:imagedata r:id="rId2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Mexico has better trade routes north to 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Canada sees this tradeoff as a form of charity.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Comparative advantage allows both countries to specialize in the items for which they have the lowest opportunity cost and allows for mutual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Canada is hoping to tax the oil heavily as it is imported.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12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232. 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Turtletopia and Frogland PPFs) _____ has the absolute advantage for producing corn; and _____ has the absolute advantage for producing pork.</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43"/>
                <w:sz w:val="24"/>
                <w:szCs w:val="24"/>
                <w:bdr w:val="nil"/>
                <w:rtl w:val="0"/>
              </w:rPr>
              <w:pict>
                <v:shape id="_x0000_i1080" type="#_x0000_t75" style="height:255pt;width:456pt">
                  <v:imagedata r:id="rId2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Turtletopia; Turtletopia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Frogland; Frogland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Turtletopia; Frogland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Frogland; Turtletopia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12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233. 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Turtletopia and Frogland PPFs) _____ has the comparative advantage for producing corn; and _____ has the comparative advantage for producing pork.</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43"/>
                <w:sz w:val="24"/>
                <w:szCs w:val="24"/>
                <w:bdr w:val="nil"/>
                <w:rtl w:val="0"/>
              </w:rPr>
              <w:pict>
                <v:shape id="_x0000_i1081" type="#_x0000_t75" style="height:255pt;width:456pt">
                  <v:imagedata r:id="rId2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Turtletopia; Turtletopia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Frogland; Frogland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Turtletopia; Frogland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Frogland; Turtletopia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12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234. 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Turtletopia and Frogland PPFs) We see that the two countries _____ benefit from trade, and that Frogland should specialize in producing _____, while Turtletopia should specialize in producing _____.</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43"/>
                <w:sz w:val="24"/>
                <w:szCs w:val="24"/>
                <w:bdr w:val="nil"/>
                <w:rtl w:val="0"/>
              </w:rPr>
              <w:pict>
                <v:shape id="_x0000_i1082" type="#_x0000_t75" style="height:255pt;width:456pt">
                  <v:imagedata r:id="rId2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would not; both products for their own use; both products for their own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would; neither good; both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would; corn; pork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would; pork; corn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235. 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Given the production possibilities schedules for the United States and Chile, which product should Chile produce if it is to produce the good for which it has a comparative advantage?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03"/>
                <w:sz w:val="24"/>
                <w:szCs w:val="24"/>
                <w:bdr w:val="nil"/>
                <w:rtl w:val="0"/>
              </w:rPr>
              <w:pict>
                <v:shape id="_x0000_i1083" type="#_x0000_t75" style="height:214.5pt;width:132.75pt">
                  <v:imagedata r:id="rId2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avocados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bread nor avocados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bread and avocados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236. 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Given the production possibilities schedules for the United States and Chile, which product should the United States produce if it is to produce the good for which it has a comparative advantage?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52"/>
                <w:sz w:val="24"/>
                <w:szCs w:val="24"/>
                <w:bdr w:val="nil"/>
                <w:rtl w:val="0"/>
              </w:rPr>
              <w:pict>
                <v:shape id="_x0000_i1084" type="#_x0000_t75" style="height:264pt;width:163.5pt">
                  <v:imagedata r:id="rId3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avocados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bread nor avocados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bread and avocados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(Table) Allow the United States to produce at point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Chile to produce at point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on the production possibilities schedules. Now, let the United States trade away 6 loaves of bread in return for 20 bushels of avocados. Which statement is TRUE?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52"/>
                <w:sz w:val="24"/>
                <w:szCs w:val="24"/>
                <w:bdr w:val="nil"/>
                <w:rtl w:val="0"/>
              </w:rPr>
              <w:pict>
                <v:shape id="_x0000_i1085" type="#_x0000_t75" style="height:264pt;width:163.5pt">
                  <v:imagedata r:id="rId3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countries are better off from this trade because they both consume outside their production possibilities frontier (PPF).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countries are better off from this trade because they both produce outside their PPF.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the United States is better off from this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Chile is better off from this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238. 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the United States must give up the production of 1 gallon of paint to produce one pair of shoes. Mexico must give up 2 gallons of paint to produce one pair of shoes. According to the principle of comparative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no benefits to specialization and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Mexico should specialize in producing paint, and the United States should specialize in producing shoes.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Mexico should specialize in producing shoes, and the United States should specialize in producing paint.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United States should produce both goods because it has an absolute advantage in both products.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239. 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Wheat and Autos in the United States and South Korea) According to the graph, for every extra</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85"/>
                <w:sz w:val="24"/>
                <w:szCs w:val="24"/>
                <w:bdr w:val="nil"/>
                <w:rtl w:val="0"/>
              </w:rPr>
              <w:pict>
                <v:shape id="_x0000_i1086" type="#_x0000_t75" style="height:196.5pt;width:291.75pt">
                  <v:imagedata r:id="rId3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4"/>
              <w:gridCol w:w="8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bushel of wheat the United States wants to produce, it must give up 100 automobiles.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automobile South Korea wants to produce, it must give up 40,000 bushels of wheat.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automobile the United States wants to produce, it must give up 100 bushels of wheat.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automobile South Korea wants to produce, it must give up half a bushel of wheat.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240. 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Wheat and Autos in the United States and South Korea) According to the graph</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85"/>
                <w:sz w:val="24"/>
                <w:szCs w:val="24"/>
                <w:bdr w:val="nil"/>
                <w:rtl w:val="0"/>
              </w:rPr>
              <w:pict>
                <v:shape id="_x0000_i1087" type="#_x0000_t75" style="height:196.5pt;width:291.75pt">
                  <v:imagedata r:id="rId3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United States should import automobiles and export wheat.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United States should produce both products because it has an absolute advantage in both.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United States should export automobiles and import wheat.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South Korea should produce neither product because it does not possess an absolute advantage in either.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(Figure: Biscuits and Cookies PPFs) Looking at Greg and Melissa's production possibilities frontiers (PPFs), what production and trade situation would allow </w:t>
            </w:r>
            <w:r>
              <w:rPr>
                <w:rStyle w:val="DefaultParagraphFont"/>
                <w:rFonts w:ascii="Times New Roman" w:eastAsia="Times New Roman" w:hAnsi="Times New Roman" w:cs="Times New Roman"/>
                <w:b w:val="0"/>
                <w:bCs w:val="0"/>
                <w:i/>
                <w:iCs/>
                <w:smallCaps w:val="0"/>
                <w:color w:val="000000"/>
                <w:sz w:val="24"/>
                <w:szCs w:val="24"/>
                <w:bdr w:val="nil"/>
                <w:rtl w:val="0"/>
              </w:rPr>
              <w:t>both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Greg and Melissa to consume a combination of biscuits and cookies outside their PPF?</w:t>
            </w:r>
          </w:p>
          <w:p>
            <w:pPr>
              <w:pStyle w:val="p"/>
              <w:bidi w:val="0"/>
              <w:spacing w:before="0" w:beforeAutospacing="0" w:after="0" w:afterAutospacing="0"/>
              <w:jc w:val="left"/>
            </w:pPr>
            <w:r>
              <w:rPr>
                <w:position w:val="-194"/>
              </w:rPr>
              <w:pict>
                <v:shape id="_x0000_i1088" type="#_x0000_t75" alt="The graph for Greg plots cookies ranging from 0 to 200 with increments of 50 against biscuits ranging from 0 to 100 with increments of 50 and depicts a downward-sloping curve that extends between the axes connecting (0, 100) and (200, 0). The graph for Melissa plots cookies ranging from 0 to 120 with increments of 40 against biscuits ranging from 0 to 160 with increments of 80 and depicts a downward-sloping curve that extends between the axes connecting (0, 160) and (80, 0)." style="height:206.25pt;width:412.5pt">
                  <v:imagedata r:id="rId32"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Greg produces 200 cookies, Melissa produces 160 biscuits, and Greg trades 100 cookies in exchange for 30 biscuits.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Greg produces 200 cookies, Melissa produces 160 biscuits, and Greg trades 100 cookies in exchange for 60 biscuits.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Greg produces 100 biscuits, Melissa produces 80 cookies, and Greg trades 50 biscuits in exchange for 40 cookies.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Greg produces 100 biscuits, Melissa produces 80 cookies, and Greg trades 50 biscuits in exchange for 70 cookies.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242. 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Biscuits and Cookies PPFs) Greg and Melissa face the production possibilities frontiers shown for biscuits and cookies. When Greg completely specializes in producing the good he has a comparative advantage in, he produces</w:t>
            </w:r>
          </w:p>
          <w:p>
            <w:pPr>
              <w:pStyle w:val="p"/>
              <w:bidi w:val="0"/>
              <w:spacing w:before="0" w:beforeAutospacing="0" w:after="0" w:afterAutospacing="0"/>
              <w:jc w:val="left"/>
            </w:pPr>
            <w:r>
              <w:rPr>
                <w:position w:val="-194"/>
              </w:rPr>
              <w:pict>
                <v:shape id="_x0000_i1089" type="#_x0000_t75" alt="The graph for Greg plots cookies ranging from 0 to 200 with increments of 50 against biscuits ranging from 0 to 100 with increments of 50 and depicts a downward-sloping curve that extends between the axes connecting (0, 100) and (200, 0). The graph for Melissa plots cookies ranging from 0 to 120 with increments of 40 against biscuits ranging from 0 to 160 with increments of 80 and depicts a downward-sloping curve that extends between the axes connecting (0, 160) and (80, 0)." style="height:206.25pt;width:412.5pt">
                  <v:imagedata r:id="rId32"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biscuits and 200 cookies.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 biscuits and 200 cookies.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biscuits and 100 cookies.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biscuits and 0 cookies.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243. 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Biscuits and Cookies PPFs) Greg and Melissa face the production possibilities frontiers shown for biscuits and cookies. When Melissa completely specializes in producing the good she has a comparative advantage in, she produces</w:t>
            </w:r>
          </w:p>
          <w:p>
            <w:pPr>
              <w:pStyle w:val="p"/>
              <w:bidi w:val="0"/>
              <w:spacing w:before="0" w:beforeAutospacing="0" w:after="0" w:afterAutospacing="0"/>
              <w:jc w:val="left"/>
            </w:pPr>
            <w:r>
              <w:rPr>
                <w:position w:val="-194"/>
              </w:rPr>
              <w:pict>
                <v:shape id="_x0000_i1090" type="#_x0000_t75" alt="The graph for Greg plots cookies ranging from 0 to 200 with increments of 50 against biscuits ranging from 0 to 100 with increments of 50 and depicts a downward-sloping curve that extends between the axes connecting (0, 100) and (200, 0). The graph for Melissa plots cookies ranging from 0 to 120 with increments of 40 against biscuits ranging from 0 to 160 with increments of 80 and depicts a downward-sloping curve that extends between the axes connecting (0, 160) and (80, 0)." style="height:206.25pt;width:412.5pt">
                  <v:imagedata r:id="rId32"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160 biscuits and 80 cookies.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 biscuits and 80 cookies.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biscuits and 40 cookies.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160 biscuits and 0 cookies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244. 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Biscuit and Cookies PPFs) Greg and Melissa face the production possibilities frontiers shown for biscuits and cookies. Assume that Greg and Melissa trade 60 biscuits for 60 cookies after they have completely specialized in producing the good in which they have a comparative advantage. We know that Greg and Melissa are each made better off with specialization and trade than acting alone because _____ production possibilities frontier.</w:t>
            </w:r>
          </w:p>
          <w:p>
            <w:pPr>
              <w:pStyle w:val="p"/>
              <w:bidi w:val="0"/>
              <w:spacing w:before="0" w:beforeAutospacing="0" w:after="0" w:afterAutospacing="0"/>
              <w:jc w:val="left"/>
            </w:pPr>
            <w:r>
              <w:rPr>
                <w:position w:val="-194"/>
              </w:rPr>
              <w:pict>
                <v:shape id="_x0000_i1091" type="#_x0000_t75" alt="The graph for Greg plots cookies ranging from 0 to 200 with increments of 50 against biscuits ranging from 0 to 100 with increments of 50 and depicts a downward-sloping curve that extends between the axes connecting (0, 100) and (200, 0). The graph for Melissa plots cookies ranging from 0 to 120 with increments of 40 against biscuits ranging from 0 to 160 with increments of 80 and depicts a downward-sloping curve that extends between the axes connecting (0, 160) and (80, 0)." style="height:206.25pt;width:412.5pt">
                  <v:imagedata r:id="rId32"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both producing outside of their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both consuming outside of their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Greg is producing outside of his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Melissa is producing outside of 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245. </w:t>
            </w:r>
            <w:r>
              <w:rPr>
                <w:rStyle w:val="DefaultParagraphFont"/>
                <w:rFonts w:ascii="Times New Roman" w:eastAsia="Times New Roman" w:hAnsi="Times New Roman" w:cs="Times New Roman"/>
                <w:b w:val="0"/>
                <w:bCs w:val="0"/>
                <w:i w:val="0"/>
                <w:iCs w:val="0"/>
                <w:smallCaps w:val="0"/>
                <w:color w:val="000000"/>
                <w:sz w:val="24"/>
                <w:szCs w:val="24"/>
                <w:bdr w:val="nil"/>
                <w:rtl w:val="0"/>
              </w:rPr>
              <w:t>The key benefit of countries engaging in trade based on comparative advantage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countries will be able to consume more than they would with no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allows countries to produce efficiently inside of their individual production possibilities frontiers.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allows both countries to maximize their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is a key benefit.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246. 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law of comparative advantage, when one country sells goods for which it has the comparative advantage in production and buys goods for which it does not have the comparative advantage in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output will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buyers of goods will win and sellers of goods will lose.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output to each person can be expanded.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sellers of goods will win and buyers of goods will lose.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247. </w:t>
            </w:r>
            <w:r>
              <w:rPr>
                <w:rStyle w:val="DefaultParagraphFont"/>
                <w:rFonts w:ascii="Times New Roman" w:eastAsia="Times New Roman" w:hAnsi="Times New Roman" w:cs="Times New Roman"/>
                <w:b w:val="0"/>
                <w:bCs w:val="0"/>
                <w:i w:val="0"/>
                <w:iCs w:val="0"/>
                <w:smallCaps w:val="0"/>
                <w:color w:val="000000"/>
                <w:sz w:val="24"/>
                <w:szCs w:val="24"/>
                <w:bdr w:val="nil"/>
                <w:rtl w:val="0"/>
              </w:rPr>
              <w:t>If a country wants to maximize its GDP, it should always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export goods in which it has an absolute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import goods in which it has an absolute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export goods in which it has a 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import goods in which it has a comparative advantage.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248. </w:t>
            </w:r>
            <w:r>
              <w:rPr>
                <w:rStyle w:val="DefaultParagraphFont"/>
                <w:rFonts w:ascii="Times New Roman" w:eastAsia="Times New Roman" w:hAnsi="Times New Roman" w:cs="Times New Roman"/>
                <w:b w:val="0"/>
                <w:bCs w:val="0"/>
                <w:i w:val="0"/>
                <w:iCs w:val="0"/>
                <w:smallCaps w:val="0"/>
                <w:color w:val="000000"/>
                <w:sz w:val="24"/>
                <w:szCs w:val="24"/>
                <w:bdr w:val="nil"/>
                <w:rtl w:val="0"/>
              </w:rPr>
              <w:t>Trade can be beneficial to society as a whole because it allows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a more efficient use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goods to be obtained at a lower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to specialize in activities in which they have a 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make trade beneficial to society as a whole.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249. 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two countries gain from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1"/>
              <w:gridCol w:w="8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country must have an absolute advantage over the other in producing all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countries can consume beyond their domestic production possibilities frontiers.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country must have a comparative advantage over the other in producing all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countries must be equal in size.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does NOT impose a limit on the amount of international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transportation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industries losing their domestic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danger of overreliance on a small number of products for exports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 level of comparative advantage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251. </w:t>
            </w:r>
            <w:r>
              <w:rPr>
                <w:rStyle w:val="DefaultParagraphFont"/>
                <w:rFonts w:ascii="Times New Roman" w:eastAsia="Times New Roman" w:hAnsi="Times New Roman" w:cs="Times New Roman"/>
                <w:b w:val="0"/>
                <w:bCs w:val="0"/>
                <w:i w:val="0"/>
                <w:iCs w:val="0"/>
                <w:smallCaps w:val="0"/>
                <w:color w:val="000000"/>
                <w:sz w:val="24"/>
                <w:szCs w:val="24"/>
                <w:bdr w:val="nil"/>
                <w:rtl w:val="0"/>
              </w:rPr>
              <w:t>One of the major limits to trade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transaction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absolute advantage.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252. 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practical constraints on trade include all of these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1"/>
              <w:gridCol w:w="8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every international transaction involves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possibilities frontiers for nations are linear.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possibilities frontiers exhibit increasing costs and diminishing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industries and individuals in a country may be hurt by an expansion of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253. </w:t>
            </w:r>
            <w:r>
              <w:rPr>
                <w:rStyle w:val="DefaultParagraphFont"/>
                <w:rFonts w:ascii="Times New Roman" w:eastAsia="Times New Roman" w:hAnsi="Times New Roman" w:cs="Times New Roman"/>
                <w:b w:val="0"/>
                <w:bCs w:val="0"/>
                <w:i w:val="0"/>
                <w:iCs w:val="0"/>
                <w:smallCaps w:val="0"/>
                <w:color w:val="000000"/>
                <w:sz w:val="24"/>
                <w:szCs w:val="24"/>
                <w:bdr w:val="nil"/>
                <w:rtl w:val="0"/>
              </w:rPr>
              <w:t>The limits on international trade include all of these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transportation and communication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opportunity costs and diminishing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decreasing opportunity costs and increasing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Trade may hurt some industries and individuals within each country.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 risk involved in complete specialization?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growth fosters poor moral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Specialization in agricultural products can lead to devastation due to rapid fluctuations in the weather.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Educational opportunities may be narrowed.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Living standards may decrease.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255. 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is among the top five U.S. exports to China.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Furniture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Soybeans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Accounting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256. 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is one of China's top five exports to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Furniture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Soybeans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Accounting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257. 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According to the data in the table, who has an absolute advantage in the production of shirts?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49"/>
                <w:sz w:val="24"/>
                <w:szCs w:val="24"/>
                <w:bdr w:val="nil"/>
                <w:rtl w:val="0"/>
              </w:rPr>
              <w:pict>
                <v:shape id="_x0000_i1092" type="#_x0000_t75" style="height:60.75pt;width:237.75pt">
                  <v:imagedata r:id="rId3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Tom, because he can produce more shirts in a week than Joe 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Joe, because he can produce more shirts in a week than Tom 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Tom, because he cannot produce as many shirts as Joe 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Joe, because he cannot produce as many shirts as Tom can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258. 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According to the data in the table, which statement explains who has a comparative advantage in the production of shirts?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49"/>
                <w:sz w:val="24"/>
                <w:szCs w:val="24"/>
                <w:bdr w:val="nil"/>
                <w:rtl w:val="0"/>
              </w:rPr>
              <w:pict>
                <v:shape id="_x0000_i1093" type="#_x0000_t75" style="height:60.75pt;width:237.75pt">
                  <v:imagedata r:id="rId3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Tom, because he can produce a shirt in fewer hours than Joe 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Joe, because he uses more hours than Tom to produce a shirt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Tom, because he gives up production of 1.67 cakes for every shirt he produces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Joe, because he gives up production of 1.5 cakes for every shirt he produces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259. 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Looking at the data for Tom and Joe, what specialization pattern will exist if trade is based on comparative advantage?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49"/>
                <w:sz w:val="24"/>
                <w:szCs w:val="24"/>
                <w:bdr w:val="nil"/>
                <w:rtl w:val="0"/>
              </w:rPr>
              <w:pict>
                <v:shape id="_x0000_i1094" type="#_x0000_t75" style="height:60.75pt;width:237.75pt">
                  <v:imagedata r:id="rId3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Tom will specialize in shirts, and Joe will specialize in cakes.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Tom will specialize in cakes, and Joe will specialize in shirts.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Tom will specialize in both cakes and shirts.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Joe will specialize in both cakes and shirts.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260. </w:t>
            </w:r>
            <w:r>
              <w:rPr>
                <w:rStyle w:val="DefaultParagraphFont"/>
                <w:rFonts w:ascii="Times New Roman" w:eastAsia="Times New Roman" w:hAnsi="Times New Roman" w:cs="Times New Roman"/>
                <w:b w:val="0"/>
                <w:bCs w:val="0"/>
                <w:i w:val="0"/>
                <w:iCs w:val="0"/>
                <w:smallCaps w:val="0"/>
                <w:color w:val="000000"/>
                <w:sz w:val="24"/>
                <w:szCs w:val="24"/>
                <w:bdr w:val="nil"/>
                <w:rtl w:val="0"/>
              </w:rPr>
              <w:t>Can a country have a comparative advantage in producing a good without also having an absolute advantage in producing that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it can't because comparative advantage grows out of absolute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it can't because they are different terms for the same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Yes, it can because comparative advantage is based upon being able to produce more and absolute advantage is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Yes, it can because each type of advantage has a different basis.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261. </w:t>
            </w:r>
            <w:r>
              <w:rPr>
                <w:rStyle w:val="DefaultParagraphFont"/>
                <w:rFonts w:ascii="Times New Roman" w:eastAsia="Times New Roman" w:hAnsi="Times New Roman" w:cs="Times New Roman"/>
                <w:b w:val="0"/>
                <w:bCs w:val="0"/>
                <w:i w:val="0"/>
                <w:iCs w:val="0"/>
                <w:smallCaps w:val="0"/>
                <w:color w:val="000000"/>
                <w:sz w:val="24"/>
                <w:szCs w:val="24"/>
                <w:bdr w:val="nil"/>
                <w:rtl w:val="0"/>
              </w:rPr>
              <w:t>Imagine two countries with identical endowments of resources. Using all its resources, Broland can produce 5,000 books or 8,000 forks. Using the same resources, Nomia can produce 4,000 books or 7,000 forks. Which country has a comparative advantage producing books?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Broland, because it gives up 0.63 fork for each book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Nomia, because it gives up 0.57 fork for each book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Broland, because it gives up 1.6 forks for each book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Nomia, because it gives up 1.75 forks for each book produced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262. </w:t>
            </w:r>
            <w:r>
              <w:rPr>
                <w:rStyle w:val="DefaultParagraphFont"/>
                <w:rFonts w:ascii="Times New Roman" w:eastAsia="Times New Roman" w:hAnsi="Times New Roman" w:cs="Times New Roman"/>
                <w:b w:val="0"/>
                <w:bCs w:val="0"/>
                <w:i w:val="0"/>
                <w:iCs w:val="0"/>
                <w:smallCaps w:val="0"/>
                <w:color w:val="000000"/>
                <w:sz w:val="24"/>
                <w:szCs w:val="24"/>
                <w:bdr w:val="nil"/>
                <w:rtl w:val="0"/>
              </w:rPr>
              <w:t>Imagine two countries with identical endowments of resources. Using all its resources, Broland can produce 5,000 books or 8,000 forks. Using the same resources, Nomia could produce 4,000 books or 7,000 forks. Which country has a comparative advantage producing forks?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Broland, because it gives up 0.63 book for each fork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Nomia, because it gives up 0.57 book for each fork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Broland, because it gives up 1.6 books for each fork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Nomia, because it gives up 1.75 books for each fork produced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263. </w:t>
            </w:r>
            <w:r>
              <w:rPr>
                <w:rStyle w:val="DefaultParagraphFont"/>
                <w:rFonts w:ascii="Times New Roman" w:eastAsia="Times New Roman" w:hAnsi="Times New Roman" w:cs="Times New Roman"/>
                <w:b w:val="0"/>
                <w:bCs w:val="0"/>
                <w:i w:val="0"/>
                <w:iCs w:val="0"/>
                <w:smallCaps w:val="0"/>
                <w:color w:val="000000"/>
                <w:sz w:val="24"/>
                <w:szCs w:val="24"/>
                <w:bdr w:val="nil"/>
                <w:rtl w:val="0"/>
              </w:rPr>
              <w:t>Assume that Australia has a comparative advantage over France in the production of pencils, and that France has a comparative advantage over Australia in the production of haircuts. What is a practical reason why Australia and France might NOT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high transportation costs for travel between the countries might discourage trade in haircuts.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Given current communication technologies, it is unlikely that people in one country could learn of the hairstyles available in the 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Pencils are very fragile and are likely to be damaged during shipment.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Australian pencil makers might resist the import of pencils into Australia even though comparative advantage indicates Australia should import pencils.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264. </w:t>
            </w:r>
            <w:r>
              <w:rPr>
                <w:rStyle w:val="DefaultParagraphFont"/>
                <w:rFonts w:ascii="Times New Roman" w:eastAsia="Times New Roman" w:hAnsi="Times New Roman" w:cs="Times New Roman"/>
                <w:b w:val="0"/>
                <w:bCs w:val="0"/>
                <w:i w:val="0"/>
                <w:iCs w:val="0"/>
                <w:smallCaps w:val="0"/>
                <w:color w:val="000000"/>
                <w:sz w:val="24"/>
                <w:szCs w:val="24"/>
                <w:bdr w:val="nil"/>
                <w:rtl w:val="0"/>
              </w:rPr>
              <w:t>“How goods and services are advertised” is one of the three basic economic questions that each society must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265. </w:t>
            </w:r>
            <w:r>
              <w:rPr>
                <w:rStyle w:val="DefaultParagraphFont"/>
                <w:rFonts w:ascii="Times New Roman" w:eastAsia="Times New Roman" w:hAnsi="Times New Roman" w:cs="Times New Roman"/>
                <w:b w:val="0"/>
                <w:bCs w:val="0"/>
                <w:i w:val="0"/>
                <w:iCs w:val="0"/>
                <w:smallCaps w:val="0"/>
                <w:color w:val="000000"/>
                <w:sz w:val="24"/>
                <w:szCs w:val="24"/>
                <w:bdr w:val="nil"/>
                <w:rtl w:val="0"/>
              </w:rPr>
              <w:t>The "what" question of the three basic questions is "What price should be charged for a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266. </w:t>
            </w:r>
            <w:r>
              <w:rPr>
                <w:rStyle w:val="DefaultParagraphFont"/>
                <w:rFonts w:ascii="Times New Roman" w:eastAsia="Times New Roman" w:hAnsi="Times New Roman" w:cs="Times New Roman"/>
                <w:b w:val="0"/>
                <w:bCs w:val="0"/>
                <w:i w:val="0"/>
                <w:iCs w:val="0"/>
                <w:smallCaps w:val="0"/>
                <w:color w:val="000000"/>
                <w:sz w:val="24"/>
                <w:szCs w:val="24"/>
                <w:bdr w:val="nil"/>
                <w:rtl w:val="0"/>
              </w:rPr>
              <w:t>Distribution refers to the way an economy allocates to consumers the goods and services it produces.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267. </w:t>
            </w:r>
            <w:r>
              <w:rPr>
                <w:rStyle w:val="DefaultParagraphFont"/>
                <w:rFonts w:ascii="Times New Roman" w:eastAsia="Times New Roman" w:hAnsi="Times New Roman" w:cs="Times New Roman"/>
                <w:b w:val="0"/>
                <w:bCs w:val="0"/>
                <w:i w:val="0"/>
                <w:iCs w:val="0"/>
                <w:smallCaps w:val="0"/>
                <w:color w:val="000000"/>
                <w:sz w:val="24"/>
                <w:szCs w:val="24"/>
                <w:bdr w:val="nil"/>
                <w:rtl w:val="0"/>
              </w:rPr>
              <w:t>In a capitalist society, consumers signal what products they want by their demands.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268. </w:t>
            </w:r>
            <w:r>
              <w:rPr>
                <w:rStyle w:val="DefaultParagraphFont"/>
                <w:rFonts w:ascii="Times New Roman" w:eastAsia="Times New Roman" w:hAnsi="Times New Roman" w:cs="Times New Roman"/>
                <w:b w:val="0"/>
                <w:bCs w:val="0"/>
                <w:i w:val="0"/>
                <w:iCs w:val="0"/>
                <w:smallCaps w:val="0"/>
                <w:color w:val="000000"/>
                <w:sz w:val="24"/>
                <w:szCs w:val="24"/>
                <w:bdr w:val="nil"/>
                <w:rtl w:val="0"/>
              </w:rPr>
              <w:t>Another term for "market economy" is "capitalist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269. </w:t>
            </w:r>
            <w:r>
              <w:rPr>
                <w:rStyle w:val="DefaultParagraphFont"/>
                <w:rFonts w:ascii="Times New Roman" w:eastAsia="Times New Roman" w:hAnsi="Times New Roman" w:cs="Times New Roman"/>
                <w:b w:val="0"/>
                <w:bCs w:val="0"/>
                <w:i w:val="0"/>
                <w:iCs w:val="0"/>
                <w:smallCaps w:val="0"/>
                <w:color w:val="000000"/>
                <w:sz w:val="24"/>
                <w:szCs w:val="24"/>
                <w:bdr w:val="nil"/>
                <w:rtl w:val="0"/>
              </w:rPr>
              <w:t>Only capitalist economies must answer the three basic economic questions.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270. </w:t>
            </w: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 such as water, are included in capital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271. </w:t>
            </w:r>
            <w:r>
              <w:rPr>
                <w:rStyle w:val="DefaultParagraphFont"/>
                <w:rFonts w:ascii="Times New Roman" w:eastAsia="Times New Roman" w:hAnsi="Times New Roman" w:cs="Times New Roman"/>
                <w:b w:val="0"/>
                <w:bCs w:val="0"/>
                <w:i w:val="0"/>
                <w:iCs w:val="0"/>
                <w:smallCaps w:val="0"/>
                <w:color w:val="000000"/>
                <w:sz w:val="24"/>
                <w:szCs w:val="24"/>
                <w:bdr w:val="nil"/>
                <w:rtl w:val="0"/>
              </w:rPr>
              <w:t>As used by economists, the term "capital" includes the human talent one is born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272. 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include mineral deposits, oil, natural gas, and water in their definition of land.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273. </w:t>
            </w: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 in the production process are called land, and their payment is called 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274. </w:t>
            </w:r>
            <w:r>
              <w:rPr>
                <w:rStyle w:val="DefaultParagraphFont"/>
                <w:rFonts w:ascii="Times New Roman" w:eastAsia="Times New Roman" w:hAnsi="Times New Roman" w:cs="Times New Roman"/>
                <w:b w:val="0"/>
                <w:bCs w:val="0"/>
                <w:i w:val="0"/>
                <w:iCs w:val="0"/>
                <w:smallCaps w:val="0"/>
                <w:color w:val="000000"/>
                <w:sz w:val="24"/>
                <w:szCs w:val="24"/>
                <w:bdr w:val="nil"/>
                <w:rtl w:val="0"/>
              </w:rPr>
              <w:t>Labor as a factor of production includes the mental but not physical talents of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275. </w:t>
            </w:r>
            <w:r>
              <w:rPr>
                <w:rStyle w:val="DefaultParagraphFont"/>
                <w:rFonts w:ascii="Times New Roman" w:eastAsia="Times New Roman" w:hAnsi="Times New Roman" w:cs="Times New Roman"/>
                <w:b w:val="0"/>
                <w:bCs w:val="0"/>
                <w:i w:val="0"/>
                <w:iCs w:val="0"/>
                <w:smallCaps w:val="0"/>
                <w:color w:val="000000"/>
                <w:sz w:val="24"/>
                <w:szCs w:val="24"/>
                <w:bdr w:val="nil"/>
                <w:rtl w:val="0"/>
              </w:rPr>
              <w:t>Capital, as a factor of production, includes all manufactured products that are used to produce other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276. </w:t>
            </w: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Entrepreneurs combine land, labor, and capital to produce goods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277. </w:t>
            </w:r>
            <w:r>
              <w:rPr>
                <w:rStyle w:val="DefaultParagraphFont"/>
                <w:rFonts w:ascii="Times New Roman" w:eastAsia="Times New Roman" w:hAnsi="Times New Roman" w:cs="Times New Roman"/>
                <w:b w:val="0"/>
                <w:bCs w:val="0"/>
                <w:i w:val="0"/>
                <w:iCs w:val="0"/>
                <w:smallCaps w:val="0"/>
                <w:color w:val="000000"/>
                <w:sz w:val="24"/>
                <w:szCs w:val="24"/>
                <w:bdr w:val="nil"/>
                <w:rtl w:val="0"/>
              </w:rPr>
              <w:t>In economics, "capital" refers to a company's money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278. </w:t>
            </w:r>
            <w:r>
              <w:rPr>
                <w:rStyle w:val="DefaultParagraphFont"/>
                <w:rFonts w:ascii="Times New Roman" w:eastAsia="Times New Roman" w:hAnsi="Times New Roman" w:cs="Times New Roman"/>
                <w:b w:val="0"/>
                <w:bCs w:val="0"/>
                <w:i w:val="0"/>
                <w:iCs w:val="0"/>
                <w:smallCaps w:val="0"/>
                <w:color w:val="000000"/>
                <w:sz w:val="24"/>
                <w:szCs w:val="24"/>
                <w:bdr w:val="nil"/>
                <w:rtl w:val="0"/>
              </w:rPr>
              <w:t>Capital refers to the total amount of money in hedge and "venture capital" funds.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279. </w:t>
            </w:r>
            <w:r>
              <w:rPr>
                <w:rStyle w:val="DefaultParagraphFont"/>
                <w:rFonts w:ascii="Times New Roman" w:eastAsia="Times New Roman" w:hAnsi="Times New Roman" w:cs="Times New Roman"/>
                <w:b w:val="0"/>
                <w:bCs w:val="0"/>
                <w:i w:val="0"/>
                <w:iCs w:val="0"/>
                <w:smallCaps w:val="0"/>
                <w:color w:val="000000"/>
                <w:sz w:val="24"/>
                <w:szCs w:val="24"/>
                <w:bdr w:val="nil"/>
                <w:rtl w:val="0"/>
              </w:rPr>
              <w:t>Water is included in the definition of land.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280. </w:t>
            </w: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efficiency ensures that the goods and services demanded by society are produced.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281. </w:t>
            </w:r>
            <w:r>
              <w:rPr>
                <w:rStyle w:val="DefaultParagraphFont"/>
                <w:rFonts w:ascii="Times New Roman" w:eastAsia="Times New Roman" w:hAnsi="Times New Roman" w:cs="Times New Roman"/>
                <w:b w:val="0"/>
                <w:bCs w:val="0"/>
                <w:i w:val="0"/>
                <w:iCs w:val="0"/>
                <w:smallCaps w:val="0"/>
                <w:color w:val="000000"/>
                <w:sz w:val="24"/>
                <w:szCs w:val="24"/>
                <w:bdr w:val="nil"/>
                <w:rtl w:val="0"/>
              </w:rPr>
              <w:t>If a firm produces its mix of output at the lowest possible cost, it is said to have achieved production 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282. </w:t>
            </w: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efficiency is defined as producing the mix of goods and services most desired by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283. 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the mix of goods and services produced is the mix most desired by society, the result is called allocative 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284. 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production possibilities frontier graphically represents the combinations of two goods that are possible for a society to produce at full 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285. 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production possibilities frontier shows the combinations of output that are both attainable and unattainable.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286. </w:t>
            </w: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the unemployment rate will shift the production possibilities frontier to the right.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287. </w:t>
            </w:r>
            <w:r>
              <w:rPr>
                <w:rStyle w:val="DefaultParagraphFont"/>
                <w:rFonts w:ascii="Times New Roman" w:eastAsia="Times New Roman" w:hAnsi="Times New Roman" w:cs="Times New Roman"/>
                <w:b w:val="0"/>
                <w:bCs w:val="0"/>
                <w:i w:val="0"/>
                <w:iCs w:val="0"/>
                <w:smallCaps w:val="0"/>
                <w:color w:val="000000"/>
                <w:sz w:val="24"/>
                <w:szCs w:val="24"/>
                <w:bdr w:val="nil"/>
                <w:rtl w:val="0"/>
              </w:rPr>
              <w:t>Any point inside the production possibilities frontier represents an output combination produced at full 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288. </w:t>
            </w:r>
            <w:r>
              <w:rPr>
                <w:rStyle w:val="DefaultParagraphFont"/>
                <w:rFonts w:ascii="Times New Roman" w:eastAsia="Times New Roman" w:hAnsi="Times New Roman" w:cs="Times New Roman"/>
                <w:b w:val="0"/>
                <w:bCs w:val="0"/>
                <w:i w:val="0"/>
                <w:iCs w:val="0"/>
                <w:smallCaps w:val="0"/>
                <w:color w:val="000000"/>
                <w:sz w:val="24"/>
                <w:szCs w:val="24"/>
                <w:bdr w:val="nil"/>
                <w:rtl w:val="0"/>
              </w:rPr>
              <w:t>All output combinations on the production possibilities frontier are attainable.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289. </w:t>
            </w: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 applies only to personal purchasing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290. </w:t>
            </w:r>
            <w:r>
              <w:rPr>
                <w:rStyle w:val="DefaultParagraphFont"/>
                <w:rFonts w:ascii="Times New Roman" w:eastAsia="Times New Roman" w:hAnsi="Times New Roman" w:cs="Times New Roman"/>
                <w:b w:val="0"/>
                <w:bCs w:val="0"/>
                <w:i w:val="0"/>
                <w:iCs w:val="0"/>
                <w:smallCaps w:val="0"/>
                <w:color w:val="000000"/>
                <w:sz w:val="24"/>
                <w:szCs w:val="24"/>
                <w:bdr w:val="nil"/>
                <w:rtl w:val="0"/>
              </w:rPr>
              <w:t>An example of the application of opportunity cost occurs when a government makes the choice between health care spending and military spending.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291. </w:t>
            </w:r>
            <w:r>
              <w:rPr>
                <w:rStyle w:val="DefaultParagraphFont"/>
                <w:rFonts w:ascii="Times New Roman" w:eastAsia="Times New Roman" w:hAnsi="Times New Roman" w:cs="Times New Roman"/>
                <w:b w:val="0"/>
                <w:bCs w:val="0"/>
                <w:i w:val="0"/>
                <w:iCs w:val="0"/>
                <w:smallCaps w:val="0"/>
                <w:color w:val="000000"/>
                <w:sz w:val="24"/>
                <w:szCs w:val="24"/>
                <w:bdr w:val="nil"/>
                <w:rtl w:val="0"/>
              </w:rPr>
              <w:t>Employing resources that are not as well suited to making a particular product decreases the opportunity cost of producing that product as opposed to other products.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292. </w:t>
            </w:r>
            <w:r>
              <w:rPr>
                <w:rStyle w:val="DefaultParagraphFont"/>
                <w:rFonts w:ascii="Times New Roman" w:eastAsia="Times New Roman" w:hAnsi="Times New Roman" w:cs="Times New Roman"/>
                <w:b w:val="0"/>
                <w:bCs w:val="0"/>
                <w:i w:val="0"/>
                <w:iCs w:val="0"/>
                <w:smallCaps w:val="0"/>
                <w:color w:val="000000"/>
                <w:sz w:val="24"/>
                <w:szCs w:val="24"/>
                <w:bdr w:val="nil"/>
                <w:rtl w:val="0"/>
              </w:rPr>
              <w:t>A production possibilities frontier will have a curved, or "bowed out," shape if opportunity costs are increasing.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(Figure: Tanks and Health Care) At point </w:t>
            </w:r>
            <w:r>
              <w:rPr>
                <w:rStyle w:val="DefaultParagraphFont"/>
                <w:rFonts w:ascii="Times New Roman" w:eastAsia="Times New Roman" w:hAnsi="Times New Roman" w:cs="Times New Roman"/>
                <w:b w:val="0"/>
                <w:bCs w:val="0"/>
                <w:i/>
                <w:iCs/>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in order to produce more tanks, society must give up a certain amount of health care services.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10"/>
                <w:sz w:val="24"/>
                <w:szCs w:val="24"/>
                <w:bdr w:val="nil"/>
                <w:rtl w:val="0"/>
              </w:rPr>
              <w:pict>
                <v:shape id="_x0000_i1095" type="#_x0000_t75" style="height:222pt;width:300.75pt">
                  <v:imagedata r:id="rId3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(Figure: Tanks and Health Care) The tradeoff in moving from point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point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represented by a gain of $50 million in health care services and a loss of 2,000 tanks.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10"/>
                <w:sz w:val="24"/>
                <w:szCs w:val="24"/>
                <w:bdr w:val="nil"/>
                <w:rtl w:val="0"/>
              </w:rPr>
              <w:pict>
                <v:shape id="_x0000_i1096" type="#_x0000_t75" style="height:222pt;width:300.75pt">
                  <v:imagedata r:id="rId3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(Figure: Tanks and Health Care) The opportunity cost of moving from point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point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about $50 million in health care services.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10"/>
                <w:sz w:val="24"/>
                <w:szCs w:val="24"/>
                <w:bdr w:val="nil"/>
                <w:rtl w:val="0"/>
              </w:rPr>
              <w:pict>
                <v:shape id="_x0000_i1097" type="#_x0000_t75" style="height:222pt;width:300.75pt">
                  <v:imagedata r:id="rId3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296. </w:t>
            </w:r>
            <w:r>
              <w:rPr>
                <w:rStyle w:val="DefaultParagraphFont"/>
                <w:rFonts w:ascii="Times New Roman" w:eastAsia="Times New Roman" w:hAnsi="Times New Roman" w:cs="Times New Roman"/>
                <w:b w:val="0"/>
                <w:bCs w:val="0"/>
                <w:i w:val="0"/>
                <w:iCs w:val="0"/>
                <w:smallCaps w:val="0"/>
                <w:color w:val="000000"/>
                <w:sz w:val="24"/>
                <w:szCs w:val="24"/>
                <w:bdr w:val="nil"/>
                <w:rtl w:val="0"/>
              </w:rPr>
              <w:t>As it relates to the production possibilities frontier, an increase in technology for one good while holding all else constant will cause a complete outward shift of the production possibilities frontier.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297. 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Pork and Corn PPF) It is possible to produce 15 units of corn and 4 units of pork at the same time.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26"/>
                <w:sz w:val="24"/>
                <w:szCs w:val="24"/>
                <w:bdr w:val="nil"/>
                <w:rtl w:val="0"/>
              </w:rPr>
              <w:pict>
                <v:shape id="_x0000_i1098" type="#_x0000_t75" style="height:237.75pt;width:301.5pt">
                  <v:imagedata r:id="rId3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298. 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Pork and Corn PPF) Economists can unequivocally tell which point of production is ideal.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26"/>
                <w:sz w:val="24"/>
                <w:szCs w:val="24"/>
                <w:bdr w:val="nil"/>
                <w:rtl w:val="0"/>
              </w:rPr>
              <w:pict>
                <v:shape id="_x0000_i1099" type="#_x0000_t75" style="height:237.75pt;width:301.5pt">
                  <v:imagedata r:id="rId3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299. 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production possibilities frontier is bowed outward as a result of increasing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300. </w:t>
            </w:r>
            <w:r>
              <w:rPr>
                <w:rStyle w:val="DefaultParagraphFont"/>
                <w:rFonts w:ascii="Times New Roman" w:eastAsia="Times New Roman" w:hAnsi="Times New Roman" w:cs="Times New Roman"/>
                <w:b w:val="0"/>
                <w:bCs w:val="0"/>
                <w:i w:val="0"/>
                <w:iCs w:val="0"/>
                <w:smallCaps w:val="0"/>
                <w:color w:val="000000"/>
                <w:sz w:val="24"/>
                <w:szCs w:val="24"/>
                <w:bdr w:val="nil"/>
                <w:rtl w:val="0"/>
              </w:rPr>
              <w:t>The choice to attend a free college lecture involves no opportunity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301. </w:t>
            </w:r>
            <w:r>
              <w:rPr>
                <w:rStyle w:val="DefaultParagraphFont"/>
                <w:rFonts w:ascii="Times New Roman" w:eastAsia="Times New Roman" w:hAnsi="Times New Roman" w:cs="Times New Roman"/>
                <w:b w:val="0"/>
                <w:bCs w:val="0"/>
                <w:i w:val="0"/>
                <w:iCs w:val="0"/>
                <w:smallCaps w:val="0"/>
                <w:color w:val="000000"/>
                <w:sz w:val="24"/>
                <w:szCs w:val="24"/>
                <w:bdr w:val="nil"/>
                <w:rtl w:val="0"/>
              </w:rPr>
              <w:t>There is no opportunity cost involved when the government decides to cut federal taxes.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302. </w:t>
            </w:r>
            <w:r>
              <w:rPr>
                <w:rStyle w:val="DefaultParagraphFont"/>
                <w:rFonts w:ascii="Times New Roman" w:eastAsia="Times New Roman" w:hAnsi="Times New Roman" w:cs="Times New Roman"/>
                <w:b w:val="0"/>
                <w:bCs w:val="0"/>
                <w:i w:val="0"/>
                <w:iCs w:val="0"/>
                <w:smallCaps w:val="0"/>
                <w:color w:val="000000"/>
                <w:sz w:val="24"/>
                <w:szCs w:val="24"/>
                <w:bdr w:val="nil"/>
                <w:rtl w:val="0"/>
              </w:rPr>
              <w:t>The idea that resources are specialized is the reason for increasing opportunity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303. </w:t>
            </w:r>
            <w:r>
              <w:rPr>
                <w:rStyle w:val="DefaultParagraphFont"/>
                <w:rFonts w:ascii="Times New Roman" w:eastAsia="Times New Roman" w:hAnsi="Times New Roman" w:cs="Times New Roman"/>
                <w:b w:val="0"/>
                <w:bCs w:val="0"/>
                <w:i w:val="0"/>
                <w:iCs w:val="0"/>
                <w:smallCaps w:val="0"/>
                <w:color w:val="000000"/>
                <w:sz w:val="24"/>
                <w:szCs w:val="24"/>
                <w:bdr w:val="nil"/>
                <w:rtl w:val="0"/>
              </w:rPr>
              <w:t>Immigration, both legal and illegal, is a component of U.S.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304. </w:t>
            </w:r>
            <w:r>
              <w:rPr>
                <w:rStyle w:val="DefaultParagraphFont"/>
                <w:rFonts w:ascii="Times New Roman" w:eastAsia="Times New Roman" w:hAnsi="Times New Roman" w:cs="Times New Roman"/>
                <w:b w:val="0"/>
                <w:bCs w:val="0"/>
                <w:i w:val="0"/>
                <w:iCs w:val="0"/>
                <w:smallCaps w:val="0"/>
                <w:color w:val="000000"/>
                <w:sz w:val="24"/>
                <w:szCs w:val="24"/>
                <w:bdr w:val="nil"/>
                <w:rtl w:val="0"/>
              </w:rPr>
              <w:t>A nation that consumes most of what it produces will have a lower growth rate than another nation that focuses more on the production of capital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305. </w:t>
            </w:r>
            <w:r>
              <w:rPr>
                <w:rStyle w:val="DefaultParagraphFont"/>
                <w:rFonts w:ascii="Times New Roman" w:eastAsia="Times New Roman" w:hAnsi="Times New Roman" w:cs="Times New Roman"/>
                <w:b w:val="0"/>
                <w:bCs w:val="0"/>
                <w:i w:val="0"/>
                <w:iCs w:val="0"/>
                <w:smallCaps w:val="0"/>
                <w:color w:val="000000"/>
                <w:sz w:val="24"/>
                <w:szCs w:val="24"/>
                <w:bdr w:val="nil"/>
                <w:rtl w:val="0"/>
              </w:rPr>
              <w:t>If a society's production possibilities frontier shifts to the right, the society's standard of living will likely increase.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306. </w:t>
            </w:r>
            <w:r>
              <w:rPr>
                <w:rStyle w:val="DefaultParagraphFont"/>
                <w:rFonts w:ascii="Times New Roman" w:eastAsia="Times New Roman" w:hAnsi="Times New Roman" w:cs="Times New Roman"/>
                <w:b w:val="0"/>
                <w:bCs w:val="0"/>
                <w:i w:val="0"/>
                <w:iCs w:val="0"/>
                <w:smallCaps w:val="0"/>
                <w:color w:val="000000"/>
                <w:sz w:val="24"/>
                <w:szCs w:val="24"/>
                <w:bdr w:val="nil"/>
                <w:rtl w:val="0"/>
              </w:rPr>
              <w:t>Labor and entrepreneurial ability are the principal resources that can be changed through government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307. </w:t>
            </w:r>
            <w:r>
              <w:rPr>
                <w:rStyle w:val="DefaultParagraphFont"/>
                <w:rFonts w:ascii="Times New Roman" w:eastAsia="Times New Roman" w:hAnsi="Times New Roman" w:cs="Times New Roman"/>
                <w:b w:val="0"/>
                <w:bCs w:val="0"/>
                <w:i w:val="0"/>
                <w:iCs w:val="0"/>
                <w:smallCaps w:val="0"/>
                <w:color w:val="000000"/>
                <w:sz w:val="24"/>
                <w:szCs w:val="24"/>
                <w:bdr w:val="nil"/>
                <w:rtl w:val="0"/>
              </w:rPr>
              <w:t>Technological improvements in one industry never allow other industries to increase their production with existing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308. </w:t>
            </w:r>
            <w:r>
              <w:rPr>
                <w:rStyle w:val="DefaultParagraphFont"/>
                <w:rFonts w:ascii="Times New Roman" w:eastAsia="Times New Roman" w:hAnsi="Times New Roman" w:cs="Times New Roman"/>
                <w:b w:val="0"/>
                <w:bCs w:val="0"/>
                <w:i w:val="0"/>
                <w:iCs w:val="0"/>
                <w:smallCaps w:val="0"/>
                <w:color w:val="000000"/>
                <w:sz w:val="24"/>
                <w:szCs w:val="24"/>
                <w:bdr w:val="nil"/>
                <w:rtl w:val="0"/>
              </w:rPr>
              <w:t>Adam Smith is credited with being the first to define the concept of comparative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309. </w:t>
            </w:r>
            <w:r>
              <w:rPr>
                <w:rStyle w:val="DefaultParagraphFont"/>
                <w:rFonts w:ascii="Times New Roman" w:eastAsia="Times New Roman" w:hAnsi="Times New Roman" w:cs="Times New Roman"/>
                <w:b w:val="0"/>
                <w:bCs w:val="0"/>
                <w:i w:val="0"/>
                <w:iCs w:val="0"/>
                <w:smallCaps w:val="0"/>
                <w:color w:val="000000"/>
                <w:sz w:val="24"/>
                <w:szCs w:val="24"/>
                <w:bdr w:val="nil"/>
                <w:rtl w:val="0"/>
              </w:rPr>
              <w:t>Free trade is known as a positive-sum game because both parties to a transaction can receive positive gains.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310. </w:t>
            </w:r>
            <w:r>
              <w:rPr>
                <w:rStyle w:val="DefaultParagraphFont"/>
                <w:rFonts w:ascii="Times New Roman" w:eastAsia="Times New Roman" w:hAnsi="Times New Roman" w:cs="Times New Roman"/>
                <w:b w:val="0"/>
                <w:bCs w:val="0"/>
                <w:i w:val="0"/>
                <w:iCs w:val="0"/>
                <w:smallCaps w:val="0"/>
                <w:color w:val="000000"/>
                <w:sz w:val="24"/>
                <w:szCs w:val="24"/>
                <w:bdr w:val="nil"/>
                <w:rtl w:val="0"/>
              </w:rPr>
              <w:t>A country has to be able to produce both goods at a faster rate in order to have an absolute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311. </w:t>
            </w:r>
            <w:r>
              <w:rPr>
                <w:rStyle w:val="DefaultParagraphFont"/>
                <w:rFonts w:ascii="Times New Roman" w:eastAsia="Times New Roman" w:hAnsi="Times New Roman" w:cs="Times New Roman"/>
                <w:b w:val="0"/>
                <w:bCs w:val="0"/>
                <w:i w:val="0"/>
                <w:iCs w:val="0"/>
                <w:smallCaps w:val="0"/>
                <w:color w:val="000000"/>
                <w:sz w:val="24"/>
                <w:szCs w:val="24"/>
                <w:bdr w:val="nil"/>
                <w:rtl w:val="0"/>
              </w:rPr>
              <w:t>"Absolute advantage" is defined as when goods and services are produced at their lowest resource (opportunity)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312. </w:t>
            </w:r>
            <w:r>
              <w:rPr>
                <w:rStyle w:val="DefaultParagraphFont"/>
                <w:rFonts w:ascii="Times New Roman" w:eastAsia="Times New Roman" w:hAnsi="Times New Roman" w:cs="Times New Roman"/>
                <w:b w:val="0"/>
                <w:bCs w:val="0"/>
                <w:i w:val="0"/>
                <w:iCs w:val="0"/>
                <w:smallCaps w:val="0"/>
                <w:color w:val="000000"/>
                <w:sz w:val="24"/>
                <w:szCs w:val="24"/>
                <w:bdr w:val="nil"/>
                <w:rtl w:val="0"/>
              </w:rPr>
              <w:t>If one country has an absolute advantage over another country in producing all goods, the countries will not gain from trading.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16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313. 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Turtletopia and Frogland PPFs) Turtletopia has the absolute advantage in producing both corn and pork.</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38"/>
                <w:sz w:val="24"/>
                <w:szCs w:val="24"/>
                <w:bdr w:val="nil"/>
                <w:rtl w:val="0"/>
              </w:rPr>
              <w:pict>
                <v:shape id="_x0000_i1100" type="#_x0000_t75" style="height:249.75pt;width:458.25pt">
                  <v:imagedata r:id="rId3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314. </w:t>
            </w:r>
            <w:r>
              <w:rPr>
                <w:rStyle w:val="DefaultParagraphFont"/>
                <w:rFonts w:ascii="Times New Roman" w:eastAsia="Times New Roman" w:hAnsi="Times New Roman" w:cs="Times New Roman"/>
                <w:b w:val="0"/>
                <w:bCs w:val="0"/>
                <w:i w:val="0"/>
                <w:iCs w:val="0"/>
                <w:smallCaps w:val="0"/>
                <w:color w:val="000000"/>
                <w:sz w:val="24"/>
                <w:szCs w:val="24"/>
                <w:bdr w:val="nil"/>
                <w:rtl w:val="0"/>
              </w:rPr>
              <w:t>A country is said to have an absolute advantage if it can produce more of a good than another country can.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315. </w:t>
            </w:r>
            <w:r>
              <w:rPr>
                <w:rStyle w:val="DefaultParagraphFont"/>
                <w:rFonts w:ascii="Times New Roman" w:eastAsia="Times New Roman" w:hAnsi="Times New Roman" w:cs="Times New Roman"/>
                <w:b w:val="0"/>
                <w:bCs w:val="0"/>
                <w:i w:val="0"/>
                <w:iCs w:val="0"/>
                <w:smallCaps w:val="0"/>
                <w:color w:val="000000"/>
                <w:sz w:val="24"/>
                <w:szCs w:val="24"/>
                <w:bdr w:val="nil"/>
                <w:rtl w:val="0"/>
              </w:rPr>
              <w:t>One country has a comparative advantage in producing a good if its opportunity cost to produce that good is lower than that of another country.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316. </w:t>
            </w:r>
            <w:r>
              <w:rPr>
                <w:rStyle w:val="DefaultParagraphFont"/>
                <w:rFonts w:ascii="Times New Roman" w:eastAsia="Times New Roman" w:hAnsi="Times New Roman" w:cs="Times New Roman"/>
                <w:b w:val="0"/>
                <w:bCs w:val="0"/>
                <w:i w:val="0"/>
                <w:iCs w:val="0"/>
                <w:smallCaps w:val="0"/>
                <w:color w:val="000000"/>
                <w:sz w:val="24"/>
                <w:szCs w:val="24"/>
                <w:bdr w:val="nil"/>
                <w:rtl w:val="0"/>
              </w:rPr>
              <w:t>A country should always produce the items in which it has an absolute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317. </w:t>
            </w:r>
            <w:r>
              <w:rPr>
                <w:rStyle w:val="DefaultParagraphFont"/>
                <w:rFonts w:ascii="Times New Roman" w:eastAsia="Times New Roman" w:hAnsi="Times New Roman" w:cs="Times New Roman"/>
                <w:b w:val="0"/>
                <w:bCs w:val="0"/>
                <w:i w:val="0"/>
                <w:iCs w:val="0"/>
                <w:smallCaps w:val="0"/>
                <w:color w:val="000000"/>
                <w:sz w:val="24"/>
                <w:szCs w:val="24"/>
                <w:bdr w:val="nil"/>
                <w:rtl w:val="0"/>
              </w:rPr>
              <w:t>If there are two goods and two countries, then one country can have both an absolute and a comparative advantage in both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318. </w:t>
            </w:r>
            <w:r>
              <w:rPr>
                <w:rStyle w:val="DefaultParagraphFont"/>
                <w:rFonts w:ascii="Times New Roman" w:eastAsia="Times New Roman" w:hAnsi="Times New Roman" w:cs="Times New Roman"/>
                <w:b w:val="0"/>
                <w:bCs w:val="0"/>
                <w:i w:val="0"/>
                <w:iCs w:val="0"/>
                <w:smallCaps w:val="0"/>
                <w:color w:val="000000"/>
                <w:sz w:val="24"/>
                <w:szCs w:val="24"/>
                <w:bdr w:val="nil"/>
                <w:rtl w:val="0"/>
              </w:rPr>
              <w:t>If countries specialized and then traded, world production would increase.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319. </w:t>
            </w:r>
            <w:r>
              <w:rPr>
                <w:rStyle w:val="DefaultParagraphFont"/>
                <w:rFonts w:ascii="Times New Roman" w:eastAsia="Times New Roman" w:hAnsi="Times New Roman" w:cs="Times New Roman"/>
                <w:b w:val="0"/>
                <w:bCs w:val="0"/>
                <w:i w:val="0"/>
                <w:iCs w:val="0"/>
                <w:smallCaps w:val="0"/>
                <w:color w:val="000000"/>
                <w:sz w:val="24"/>
                <w:szCs w:val="24"/>
                <w:bdr w:val="nil"/>
                <w:rtl w:val="0"/>
              </w:rPr>
              <w:t>Comparative advantage stems from differences in the relative costs of producing goods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320. </w:t>
            </w:r>
            <w:r>
              <w:rPr>
                <w:rStyle w:val="DefaultParagraphFont"/>
                <w:rFonts w:ascii="Times New Roman" w:eastAsia="Times New Roman" w:hAnsi="Times New Roman" w:cs="Times New Roman"/>
                <w:b w:val="0"/>
                <w:bCs w:val="0"/>
                <w:i w:val="0"/>
                <w:iCs w:val="0"/>
                <w:smallCaps w:val="0"/>
                <w:color w:val="000000"/>
                <w:sz w:val="24"/>
                <w:szCs w:val="24"/>
                <w:bdr w:val="nil"/>
                <w:rtl w:val="0"/>
              </w:rPr>
              <w:t>If the United States has a comparative advantage over France in producing corn, the opportunity cost of the United States producing corn is lower than France's opportunity cost of producing corn.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321. </w:t>
            </w:r>
            <w:r>
              <w:rPr>
                <w:rStyle w:val="DefaultParagraphFont"/>
                <w:rFonts w:ascii="Times New Roman" w:eastAsia="Times New Roman" w:hAnsi="Times New Roman" w:cs="Times New Roman"/>
                <w:b w:val="0"/>
                <w:bCs w:val="0"/>
                <w:i w:val="0"/>
                <w:iCs w:val="0"/>
                <w:smallCaps w:val="0"/>
                <w:color w:val="000000"/>
                <w:sz w:val="24"/>
                <w:szCs w:val="24"/>
                <w:bdr w:val="nil"/>
                <w:rtl w:val="0"/>
              </w:rPr>
              <w:t>If the United States has absolute advantages in producing wheat and automobiles, it should never trade with other countries that produce wheat and automobiles.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322. </w:t>
            </w:r>
            <w:r>
              <w:rPr>
                <w:rStyle w:val="DefaultParagraphFont"/>
                <w:rFonts w:ascii="Times New Roman" w:eastAsia="Times New Roman" w:hAnsi="Times New Roman" w:cs="Times New Roman"/>
                <w:b w:val="0"/>
                <w:bCs w:val="0"/>
                <w:i w:val="0"/>
                <w:iCs w:val="0"/>
                <w:smallCaps w:val="0"/>
                <w:color w:val="000000"/>
                <w:sz w:val="24"/>
                <w:szCs w:val="24"/>
                <w:bdr w:val="nil"/>
                <w:rtl w:val="0"/>
              </w:rPr>
              <w:t>Every industry in all countries benefit from increased international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323. </w:t>
            </w:r>
            <w:r>
              <w:rPr>
                <w:rStyle w:val="DefaultParagraphFont"/>
                <w:rFonts w:ascii="Times New Roman" w:eastAsia="Times New Roman" w:hAnsi="Times New Roman" w:cs="Times New Roman"/>
                <w:b w:val="0"/>
                <w:bCs w:val="0"/>
                <w:i w:val="0"/>
                <w:iCs w:val="0"/>
                <w:smallCaps w:val="0"/>
                <w:color w:val="000000"/>
                <w:sz w:val="24"/>
                <w:szCs w:val="24"/>
                <w:bdr w:val="nil"/>
                <w:rtl w:val="0"/>
              </w:rPr>
              <w:t>The effects of past trade agreements between the United States, Mexico, and Canada have proven that opening up to free trade will hurt domestic workers in every industry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324. </w:t>
            </w:r>
            <w:r>
              <w:rPr>
                <w:rStyle w:val="DefaultParagraphFont"/>
                <w:rFonts w:ascii="Times New Roman" w:eastAsia="Times New Roman" w:hAnsi="Times New Roman" w:cs="Times New Roman"/>
                <w:b w:val="0"/>
                <w:bCs w:val="0"/>
                <w:i w:val="0"/>
                <w:iCs w:val="0"/>
                <w:smallCaps w:val="0"/>
                <w:color w:val="000000"/>
                <w:sz w:val="24"/>
                <w:szCs w:val="24"/>
                <w:bdr w:val="nil"/>
                <w:rtl w:val="0"/>
              </w:rPr>
              <w:t>Free trade and the law of comparative advantage increase the standard of living for each person in a country.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325. </w:t>
            </w:r>
            <w:r>
              <w:rPr>
                <w:rStyle w:val="DefaultParagraphFont"/>
                <w:rFonts w:ascii="Times New Roman" w:eastAsia="Times New Roman" w:hAnsi="Times New Roman" w:cs="Times New Roman"/>
                <w:b w:val="0"/>
                <w:bCs w:val="0"/>
                <w:i w:val="0"/>
                <w:iCs w:val="0"/>
                <w:smallCaps w:val="0"/>
                <w:color w:val="000000"/>
                <w:sz w:val="24"/>
                <w:szCs w:val="24"/>
                <w:bdr w:val="nil"/>
                <w:rtl w:val="0"/>
              </w:rPr>
              <w:t>If two countries can benefit by trading with each other, no industries in either country may suffer.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326. </w:t>
            </w:r>
            <w:r>
              <w:rPr>
                <w:rStyle w:val="DefaultParagraphFont"/>
                <w:rFonts w:ascii="Times New Roman" w:eastAsia="Times New Roman" w:hAnsi="Times New Roman" w:cs="Times New Roman"/>
                <w:b w:val="0"/>
                <w:bCs w:val="0"/>
                <w:i w:val="0"/>
                <w:iCs w:val="0"/>
                <w:smallCaps w:val="0"/>
                <w:color w:val="000000"/>
                <w:sz w:val="24"/>
                <w:szCs w:val="24"/>
                <w:bdr w:val="nil"/>
                <w:rtl w:val="0"/>
              </w:rPr>
              <w:t>Industries at a comparative disadvantage may find it necessary to decrease their workforce.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327. </w:t>
            </w:r>
            <w:r>
              <w:rPr>
                <w:rStyle w:val="DefaultParagraphFont"/>
                <w:rFonts w:ascii="Times New Roman" w:eastAsia="Times New Roman" w:hAnsi="Times New Roman" w:cs="Times New Roman"/>
                <w:b w:val="0"/>
                <w:bCs w:val="0"/>
                <w:i w:val="0"/>
                <w:iCs w:val="0"/>
                <w:smallCaps w:val="0"/>
                <w:color w:val="000000"/>
                <w:sz w:val="24"/>
                <w:szCs w:val="24"/>
                <w:bdr w:val="nil"/>
                <w:rtl w:val="0"/>
              </w:rPr>
              <w:t>Much of the economic growth we have seen over the past century has been due to population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328. </w:t>
            </w:r>
            <w:r>
              <w:rPr>
                <w:rStyle w:val="DefaultParagraphFont"/>
                <w:rFonts w:ascii="Times New Roman" w:eastAsia="Times New Roman" w:hAnsi="Times New Roman" w:cs="Times New Roman"/>
                <w:b w:val="0"/>
                <w:bCs w:val="0"/>
                <w:i w:val="0"/>
                <w:iCs w:val="0"/>
                <w:smallCaps w:val="0"/>
                <w:color w:val="000000"/>
                <w:sz w:val="24"/>
                <w:szCs w:val="24"/>
                <w:bdr w:val="nil"/>
                <w:rtl w:val="0"/>
              </w:rPr>
              <w:t>The United States imports more electrical goods from China than it exports to China.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329. 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the three basic questions that must be answered for any economy, and provide explanations for each question for both capitalist and more government-controlled economies.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The three basic economic questions that each society must answer are (1) What goods and services are to be produced? (2) How are the goods and services to be produced? and (3) Who will receive the goods and services? The response an economy makes to the first question—what to produce—depends on the goods and services a society wants. In a communist state, the government decides what a society wants, but in a capitalist economy, consumers are allowed to signal what products they want by way of their demands for specific commodities. Once an economy knows the goods a society wants, the next question the economic system must answer is how the goods and services are to be produced. In the end, this problem comes down to the simple question of how labor, capital, and land should be combined to produce the desired products. Once an economy has determined what goods and services to produce and how to produce them, it is faced with the distribution question: Who will get the resulting products? Distribution refers to the way an economy allocates the goods and services it produces to consumers. In a capitalist economy, most products are distributed through private markets. In a socialist economy, many goods are produced in state-owned facilities. Theoretically, governments in socialist economies use tax monies to subsidize producers, while governments in capitalist economies leave producers free to survive or perish on the basis of their efficiency and the quality of their products.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330. 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how a free-market economy decides what to produce.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 free-market economy is both consumer driven and profit driven. In other words, producers see what goods and services buyers wish to purchase. If there is a strong demand for a particular product, then sellers will see an opportunity and try to fill the demand.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331. </w:t>
            </w:r>
            <w:r>
              <w:rPr>
                <w:rStyle w:val="DefaultParagraphFont"/>
                <w:rFonts w:ascii="Times New Roman" w:eastAsia="Times New Roman" w:hAnsi="Times New Roman" w:cs="Times New Roman"/>
                <w:b w:val="0"/>
                <w:bCs w:val="0"/>
                <w:i w:val="0"/>
                <w:iCs w:val="0"/>
                <w:smallCaps w:val="0"/>
                <w:color w:val="000000"/>
                <w:sz w:val="24"/>
                <w:szCs w:val="24"/>
                <w:bdr w:val="nil"/>
                <w:rtl w:val="0"/>
              </w:rPr>
              <w:t>Briefly describe the four types of resources used in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The four resources are land, labor, capital, and entrepreneurial ability. "Land" is a broad term that includes natural resources—in other words, it includes factor or gifts of nature below, on, and above the land. Human resources are called labor, while human-made resources such as tools and machinery are called capital. The ability to combine and manage these resources is called entrepreneurial ability.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332. </w:t>
            </w:r>
            <w:r>
              <w:rPr>
                <w:rStyle w:val="DefaultParagraphFont"/>
                <w:rFonts w:ascii="Times New Roman" w:eastAsia="Times New Roman" w:hAnsi="Times New Roman" w:cs="Times New Roman"/>
                <w:b w:val="0"/>
                <w:bCs w:val="0"/>
                <w:i w:val="0"/>
                <w:iCs w:val="0"/>
                <w:smallCaps w:val="0"/>
                <w:color w:val="000000"/>
                <w:sz w:val="24"/>
                <w:szCs w:val="24"/>
                <w:bdr w:val="nil"/>
                <w:rtl w:val="0"/>
              </w:rPr>
              <w:t>In a movie theater, what product is produced? Give an example of capital used in the production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 product that is produced is entertainment or the showing of movies. An example of capital used is the projector, building, film reels, chairs, and so forth.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333. 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you are a restaurant owner. What is your output? What resources do you need and how would you classify them under the four categories?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Students may offer various answers for output, from prepared meals to satisfied diners. The food itself comes from land, since it is produced by nature. The work provided by the staff is labor. Capital would include things such as the stove and refrigerator. The knowledge of the chef in how to prepare the meals would be human capital. The owner, who is ultimately responsible for the smooth running of the restaurant, is the entrepreneur.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334. </w:t>
            </w:r>
            <w:r>
              <w:rPr>
                <w:rStyle w:val="DefaultParagraphFont"/>
                <w:rFonts w:ascii="Times New Roman" w:eastAsia="Times New Roman" w:hAnsi="Times New Roman" w:cs="Times New Roman"/>
                <w:b w:val="0"/>
                <w:bCs w:val="0"/>
                <w:i w:val="0"/>
                <w:iCs w:val="0"/>
                <w:smallCaps w:val="0"/>
                <w:color w:val="000000"/>
                <w:sz w:val="24"/>
                <w:szCs w:val="24"/>
                <w:bdr w:val="nil"/>
                <w:rtl w:val="0"/>
              </w:rPr>
              <w:t>Compare and contrast the two types of capital discussed in the chapter. When economists refer to capital, which type do they mean?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Capital includes all manufactured products that are used to produce other goods and services—equipment such as drill presses, blast furnaces for making steel, and other tools used in the production process. It also includes trucks and automobiles used by businesses as well as office equipment, such as copiers, computers, and telephones. Any manufactured product that is used to produce other products is included in the category of capital. Note that the term "capital" as used by economists refers to real capital—actual manufactured products used in the production process—not money or financial capital. Money and financial capital are important in that they are used to purchase the real capital that is used to create products.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335. 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the role entrepreneurs play in a capitalistic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Entrepreneurs combine land, labor, and capital to produce goods and services and assume the risks associated with running the business. Entrepreneurs combine and manage the inputs of production and manage the day-to-day marketing, finance, and production decisions.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336. </w:t>
            </w:r>
            <w:r>
              <w:rPr>
                <w:rStyle w:val="DefaultParagraphFont"/>
                <w:rFonts w:ascii="Times New Roman" w:eastAsia="Times New Roman" w:hAnsi="Times New Roman" w:cs="Times New Roman"/>
                <w:b w:val="0"/>
                <w:bCs w:val="0"/>
                <w:i w:val="0"/>
                <w:iCs w:val="0"/>
                <w:smallCaps w:val="0"/>
                <w:color w:val="000000"/>
                <w:sz w:val="24"/>
                <w:szCs w:val="24"/>
                <w:bdr w:val="nil"/>
                <w:rtl w:val="0"/>
              </w:rPr>
              <w:t>Can a productively efficient economy be allocatively inefficient?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Yes, a productively efficient economy can be allocatively inefficient if it produces goods and services that consumers do not want.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337. 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differences between production and allocative 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Production efficiency occurs when the mix of goods and services society produces is produced at the lowest possible resource or opportunity cost. Furthermore, production efficiency occurs when as much output as possible is produced with a given amount of resources. Firms use the best technology available and combine the other resources to produce products at the lowest cost to society. Allocative efficiency occurs when the mix of goods and services produced are the most desired by society. In capitalist countries, this is determined by consumers and businesses and their interaction through markets. Hence, production efficiency focuses on lowest costs, and allocative efficiency focuses on the best mix of goods and services.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(Figure: Tanks and Health Care) Refer to the graph and table and calculate the opportunity costs of moving from points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w:t>
            </w:r>
            <w:r>
              <w:rPr>
                <w:rStyle w:val="DefaultParagraphFont"/>
                <w:rFonts w:ascii="Times New Roman" w:eastAsia="Times New Roman" w:hAnsi="Times New Roman" w:cs="Times New Roman"/>
                <w:b w:val="0"/>
                <w:bCs w:val="0"/>
                <w:i/>
                <w:iCs/>
                <w:smallCaps w:val="0"/>
                <w:color w:val="000000"/>
                <w:sz w:val="24"/>
                <w:szCs w:val="24"/>
                <w:bdr w:val="nil"/>
                <w:rtl w:val="0"/>
              </w:rPr>
              <w:t>d.</w:t>
            </w:r>
          </w:p>
          <w:p>
            <w:pPr>
              <w:pStyle w:val="p"/>
              <w:bidi w:val="0"/>
              <w:spacing w:before="0" w:beforeAutospacing="0" w:after="0" w:afterAutospacing="0"/>
              <w:jc w:val="left"/>
            </w:pPr>
            <w:r>
              <w:rPr>
                <w:position w:val="-209"/>
              </w:rPr>
              <w:pict>
                <v:shape id="_x0000_i1101" type="#_x0000_t75" style="height:220.5pt;width:301.5pt">
                  <v:imagedata r:id="rId3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35"/>
              </w:rPr>
              <w:pict>
                <v:shape id="_x0000_i1102" type="#_x0000_t75" style="height:147pt;width:271.5pt">
                  <v:imagedata r:id="rId3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Moving from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 </w:t>
                  </w:r>
                  <w:r>
                    <w:rPr>
                      <w:rStyle w:val="DefaultParagraphFont"/>
                      <w:rFonts w:ascii="Times New Roman" w:eastAsia="Times New Roman" w:hAnsi="Times New Roman" w:cs="Times New Roman"/>
                      <w:b w:val="0"/>
                      <w:bCs w:val="0"/>
                      <w:i/>
                      <w:iCs/>
                      <w:smallCaps w:val="0"/>
                      <w:color w:val="000000"/>
                      <w:sz w:val="24"/>
                      <w:szCs w:val="24"/>
                      <w:bdr w:val="nil"/>
                      <w:rtl w:val="0"/>
                    </w:rPr>
                    <w:t>to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 </w:t>
                  </w:r>
                  <w:r>
                    <w:rPr>
                      <w:rStyle w:val="DefaultParagraphFont"/>
                      <w:rFonts w:ascii="Times New Roman" w:eastAsia="Times New Roman" w:hAnsi="Times New Roman" w:cs="Times New Roman"/>
                      <w:b w:val="0"/>
                      <w:bCs w:val="0"/>
                      <w:i/>
                      <w:iCs/>
                      <w:smallCaps w:val="0"/>
                      <w:color w:val="000000"/>
                      <w:sz w:val="24"/>
                      <w:szCs w:val="24"/>
                      <w:bdr w:val="nil"/>
                      <w:rtl w:val="0"/>
                    </w:rPr>
                    <w:t>results in giving up 500 tanks (80 to 75) to get $20 million (0 to 20) more in health care (or 100 tanks for $4 million in health care, or 1 tank for $40,000). Moving from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 </w:t>
                  </w:r>
                  <w:r>
                    <w:rPr>
                      <w:rStyle w:val="DefaultParagraphFont"/>
                      <w:rFonts w:ascii="Times New Roman" w:eastAsia="Times New Roman" w:hAnsi="Times New Roman" w:cs="Times New Roman"/>
                      <w:b w:val="0"/>
                      <w:bCs w:val="0"/>
                      <w:i/>
                      <w:iCs/>
                      <w:smallCaps w:val="0"/>
                      <w:color w:val="000000"/>
                      <w:sz w:val="24"/>
                      <w:szCs w:val="24"/>
                      <w:bdr w:val="nil"/>
                      <w:rtl w:val="0"/>
                    </w:rPr>
                    <w:t>to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 </w:t>
                  </w:r>
                  <w:r>
                    <w:rPr>
                      <w:rStyle w:val="DefaultParagraphFont"/>
                      <w:rFonts w:ascii="Times New Roman" w:eastAsia="Times New Roman" w:hAnsi="Times New Roman" w:cs="Times New Roman"/>
                      <w:b w:val="0"/>
                      <w:bCs w:val="0"/>
                      <w:i/>
                      <w:iCs/>
                      <w:smallCaps w:val="0"/>
                      <w:color w:val="000000"/>
                      <w:sz w:val="24"/>
                      <w:szCs w:val="24"/>
                      <w:bdr w:val="nil"/>
                      <w:rtl w:val="0"/>
                    </w:rPr>
                    <w:t>results in giving up 1,500 tanks (75 to 60) to get $30 million (20 to 50) more in health care (or 100 tanks for $2 million in health care, or 1 tank for $20,000 in health care). Moving from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 </w:t>
                  </w:r>
                  <w:r>
                    <w:rPr>
                      <w:rStyle w:val="DefaultParagraphFont"/>
                      <w:rFonts w:ascii="Times New Roman" w:eastAsia="Times New Roman" w:hAnsi="Times New Roman" w:cs="Times New Roman"/>
                      <w:b w:val="0"/>
                      <w:bCs w:val="0"/>
                      <w:i/>
                      <w:iCs/>
                      <w:smallCaps w:val="0"/>
                      <w:color w:val="000000"/>
                      <w:sz w:val="24"/>
                      <w:szCs w:val="24"/>
                      <w:bdr w:val="nil"/>
                      <w:rtl w:val="0"/>
                    </w:rPr>
                    <w:t>to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 </w:t>
                  </w:r>
                  <w:r>
                    <w:rPr>
                      <w:rStyle w:val="DefaultParagraphFont"/>
                      <w:rFonts w:ascii="Times New Roman" w:eastAsia="Times New Roman" w:hAnsi="Times New Roman" w:cs="Times New Roman"/>
                      <w:b w:val="0"/>
                      <w:bCs w:val="0"/>
                      <w:i/>
                      <w:iCs/>
                      <w:smallCaps w:val="0"/>
                      <w:color w:val="000000"/>
                      <w:sz w:val="24"/>
                      <w:szCs w:val="24"/>
                      <w:bdr w:val="nil"/>
                      <w:rtl w:val="0"/>
                    </w:rPr>
                    <w:t>results in giving up 3,000 tanks (60 to 30) to get $30 million (50 to 80) more in health care (or 100 tanks for $1 million in health care, or 1 tank for $10,000).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339. 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Tanks and Health Care) Which points in the graph and table are considered attainable and why?</w:t>
            </w:r>
          </w:p>
          <w:p>
            <w:pPr>
              <w:pStyle w:val="p"/>
              <w:bidi w:val="0"/>
              <w:spacing w:before="0" w:beforeAutospacing="0" w:after="0" w:afterAutospacing="0"/>
              <w:jc w:val="left"/>
            </w:pPr>
            <w:r>
              <w:rPr>
                <w:position w:val="-209"/>
              </w:rPr>
              <w:pict>
                <v:shape id="_x0000_i1103" type="#_x0000_t75" style="height:220.5pt;width:301.5pt">
                  <v:imagedata r:id="rId3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19"/>
              </w:rPr>
              <w:pict>
                <v:shape id="_x0000_i1104" type="#_x0000_t75" style="height:130.5pt;width:271.5pt">
                  <v:imagedata r:id="rId3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All points on the production possibilities frontier (PPF) curve (points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 b, c, d, e</w:t>
                  </w:r>
                  <w:r>
                    <w:rPr>
                      <w:rStyle w:val="DefaultParagraphFont"/>
                      <w:rFonts w:ascii="Times New Roman" w:eastAsia="Times New Roman" w:hAnsi="Times New Roman" w:cs="Times New Roman"/>
                      <w:b w:val="0"/>
                      <w:bCs w:val="0"/>
                      <w:i/>
                      <w:iCs/>
                      <w:smallCaps w:val="0"/>
                      <w:color w:val="000000"/>
                      <w:sz w:val="24"/>
                      <w:szCs w:val="24"/>
                      <w:bdr w:val="nil"/>
                      <w:rtl w:val="0"/>
                    </w:rPr>
                    <w:t>) are considered attainable by our economy. Everything to the left of the PPF curve (point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w:t>
                  </w:r>
                  <w:r>
                    <w:rPr>
                      <w:rStyle w:val="DefaultParagraphFont"/>
                      <w:rFonts w:ascii="Times New Roman" w:eastAsia="Times New Roman" w:hAnsi="Times New Roman" w:cs="Times New Roman"/>
                      <w:b w:val="0"/>
                      <w:bCs w:val="0"/>
                      <w:i/>
                      <w:iCs/>
                      <w:smallCaps w:val="0"/>
                      <w:color w:val="000000"/>
                      <w:sz w:val="24"/>
                      <w:szCs w:val="24"/>
                      <w:bdr w:val="nil"/>
                      <w:rtl w:val="0"/>
                    </w:rPr>
                    <w:t>) is also attainable but is an inefficient use of resources—the economy can always do better. Everything to the right of the curve (point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r>
                    <w:rPr>
                      <w:rStyle w:val="DefaultParagraphFont"/>
                      <w:rFonts w:ascii="Times New Roman" w:eastAsia="Times New Roman" w:hAnsi="Times New Roman" w:cs="Times New Roman"/>
                      <w:b w:val="0"/>
                      <w:bCs w:val="0"/>
                      <w:i/>
                      <w:iCs/>
                      <w:smallCaps w:val="0"/>
                      <w:color w:val="000000"/>
                      <w:sz w:val="24"/>
                      <w:szCs w:val="24"/>
                      <w:bdr w:val="nil"/>
                      <w:rtl w:val="0"/>
                    </w:rPr>
                    <w:t>) is considered unattainable. Therefore, the PPF maps out the economy's limits; it is impossible for the economy to produce at levels beyond the PPF.</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340. 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Tanks and Health Care) Why is the "bowed out" curve shown in the figure a more realistic depiction of the production possibilities frontier (PPF) than a straight line?</w:t>
            </w:r>
          </w:p>
          <w:p>
            <w:pPr>
              <w:pStyle w:val="p"/>
              <w:bidi w:val="0"/>
              <w:spacing w:before="0" w:beforeAutospacing="0" w:after="0" w:afterAutospacing="0"/>
              <w:jc w:val="left"/>
            </w:pPr>
            <w:r>
              <w:rPr>
                <w:position w:val="-209"/>
              </w:rPr>
              <w:pict>
                <v:shape id="_x0000_i1105" type="#_x0000_t75" style="height:220.5pt;width:301.5pt">
                  <v:imagedata r:id="rId3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19"/>
              </w:rPr>
              <w:pict>
                <v:shape id="_x0000_i1106" type="#_x0000_t75" style="height:130.5pt;width:271.5pt">
                  <v:imagedata r:id="rId4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This PPF curve is bowed out from the origin, since opportunity costs rise as more factors are used to produce increasing quantities of one product. To describe what has happened in plain terms, when the economy was producing 8,000 tanks, all of its resources went into tank production. The members of the labor force who are doctors and nurses were probably not well suited to producing tanks. As the economy decreased its production of tanks to start producing health care services, the opportunity cost of health care services was low, since the resources first shifted, including workers, were likely to be the ones most suited to health services and least suited to tank manufacture. Eventually, however, as health care services became the dominant product, providing more health care required shifting tank-manufacturing workers to the health care industry. Employing these less-suitable resources drives up the opportunity costs of health care.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341. 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how expansion of resources and technological improvements can cause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The expansion of resources allows producers to increase their production of all goods and services in an economy. Specific technological improvements, however, often affect only one industry directly. The development of a new color printing process, for instance, will directly affect only the printing industry. Nevertheless, the ripples from technological improvements can spread throughout an entire economy, just like ripples in a pond. Specifically, improvements in technology can lead to new products, improved goods and services, and increased productivity.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how technological improvements in communication lead to increased growth in other industries without additional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Sometimes technological improvements in one industry allow other industries to increase their production with existing resources: Producers can produce more output without using added labor or other resources. Alternatively, they can get the same production levels as before while using fewer resources than before, freeing resources in the economy for use in other industries. Better communication with the use of cell phones or the Internet, for example, allows insurance agents to file claims instantly from disaster sites, and deals to be closed while one is stuck in traffic; and communications in general have been revolutionized. Thus, this new technology has ultimately expanded time, the most finite of our resources. The Internet has profoundly changed how many products are bought, sold, and delivered, and it has expanded communications and the flow of information.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343. 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one strategy that a government can follow to promote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Increasing business investment (physical capital), increasing average education levels (human capital), increasing research and development, reducing both the level and variability of inflation, reducing the tax burden, increasing the level of international trade.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can governments do to increase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Greater investment by business (physical capital), higher levels of education (human capital), higher levels of research and development, lower inflation rates, reduced tax burdens, and greater levels of international trade all result in higher standards of living (per capita GDP). Trying to discover why some countries grow and others do not is a complex undertaking that has occupied economists for several centuries. A country can also achieve greater economic growth and raise its standard of living by expanding trade with other countries.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345. </w:t>
            </w:r>
            <w:r>
              <w:rPr>
                <w:rStyle w:val="DefaultParagraphFont"/>
                <w:rFonts w:ascii="Times New Roman" w:eastAsia="Times New Roman" w:hAnsi="Times New Roman" w:cs="Times New Roman"/>
                <w:b w:val="0"/>
                <w:bCs w:val="0"/>
                <w:i w:val="0"/>
                <w:iCs w:val="0"/>
                <w:smallCaps w:val="0"/>
                <w:color w:val="000000"/>
                <w:sz w:val="24"/>
                <w:szCs w:val="24"/>
                <w:bdr w:val="nil"/>
                <w:rtl w:val="0"/>
              </w:rPr>
              <w:t>There is much debate regarding immigration into the United States. Using a production possibilities frontier graph, show what would happen if all immigration were halted.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Resources can be used to produce either consumption goods (goods that will be used up in a short period of time) or capital (goods that are used to produce other goods). If resources are used to build factories and other forms of capital, then more could be produced in the future. However, the opportunity cost of building future production capabilities is current consumption goods.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346. </w:t>
            </w:r>
            <w:r>
              <w:rPr>
                <w:rStyle w:val="DefaultParagraphFont"/>
                <w:rFonts w:ascii="Times New Roman" w:eastAsia="Times New Roman" w:hAnsi="Times New Roman" w:cs="Times New Roman"/>
                <w:b w:val="0"/>
                <w:bCs w:val="0"/>
                <w:i w:val="0"/>
                <w:iCs w:val="0"/>
                <w:smallCaps w:val="0"/>
                <w:color w:val="000000"/>
                <w:sz w:val="24"/>
                <w:szCs w:val="24"/>
                <w:bdr w:val="nil"/>
                <w:rtl w:val="0"/>
              </w:rPr>
              <w:t>Compare and contrast absolute and comparative advantages.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 absolute advantage exists when one country can produce more of a good than can another country. One country has a comparative advantage in producing a good if its opportunity cost to produce that good is lower than the other country's.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347. </w:t>
            </w:r>
            <w:r>
              <w:rPr>
                <w:rStyle w:val="DefaultParagraphFont"/>
                <w:rFonts w:ascii="Times New Roman" w:eastAsia="Times New Roman" w:hAnsi="Times New Roman" w:cs="Times New Roman"/>
                <w:b w:val="0"/>
                <w:bCs w:val="0"/>
                <w:i w:val="0"/>
                <w:iCs w:val="0"/>
                <w:smallCaps w:val="0"/>
                <w:color w:val="000000"/>
                <w:sz w:val="24"/>
                <w:szCs w:val="24"/>
                <w:bdr w:val="nil"/>
                <w:rtl w:val="0"/>
              </w:rPr>
              <w:t>Isabel can bake 6 cakes or 240 muffins in an eight-hour day. Pawel can bake 12 cakes or 360 muffins in an eight-hour day. Who has a comparative advantage in cakes, and what is his or her opportunity cost of producing one additional cake?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Pawel has a comparative advantage—a single cake costs him 30 muffins. In contrast, one cake costs Isabel 40 muffins.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348. 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why country 1, which has an absolute advantage over country 2 in producing two products (e.g., corn and clothing), would trade with country 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Even though country 1 has an absolute advantage over country 2 in producing corn and clothing, country 2 may have a comparative advantage in producing corn if its opportunity cost to produce corn is lower than the opportunity cost of country 1 to produce corn. Hence, both countries could still benefit from trading with each other.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349. </w:t>
            </w:r>
            <w:r>
              <w:rPr>
                <w:rStyle w:val="DefaultParagraphFont"/>
                <w:rFonts w:ascii="Times New Roman" w:eastAsia="Times New Roman" w:hAnsi="Times New Roman" w:cs="Times New Roman"/>
                <w:b w:val="0"/>
                <w:bCs w:val="0"/>
                <w:i w:val="0"/>
                <w:iCs w:val="0"/>
                <w:smallCaps w:val="0"/>
                <w:color w:val="000000"/>
                <w:sz w:val="24"/>
                <w:szCs w:val="24"/>
                <w:bdr w:val="nil"/>
                <w:rtl w:val="0"/>
              </w:rPr>
              <w:t>Why would it be risky for Haiti to specialize in sugar cane production even if it has a comparative advantage in this area over most other countries?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First, every transaction involves costs, including transportation, communications, and the general costs of doing business. Even so, over the past several decades, transportation and communication costs have been declining all over the world, resulting in growing global trade. Second, the production possibilities frontiers for nations are not linear but rather are governed by increasing costs and diminishing returns. Therefore, it is difficult for countries to specialize in the production of one product. Complete specialization would be risky, moreover, since the market for a product can always decline, perhaps because the product becomes technologically obsolete. Alternately, changing weather patterns can wreak havoc on specialized agriculture products, adding further instability to incomes and exports in developing countries. Finally, although two countries may benefit from trading with one another, expanding trade may hurt some industries and individuals in each country. Notably, industries finding themselves at a comparative disadvantage may be forced to scale back production and lay off workers. In such instances, the government may need to provide workers with retraining, relocation, and other help to ensure a smooth transition to the new production mix.</w:t>
                  </w:r>
                </w:p>
              </w:tc>
            </w:tr>
          </w:tbl>
          <w:p/>
        </w:tc>
      </w:tr>
    </w:tbl>
    <w:p>
      <w:pPr>
        <w:bidi w:val="0"/>
        <w:spacing w:after="75"/>
        <w:jc w:val="left"/>
      </w:pPr>
    </w:p>
    <w:p>
      <w:pPr>
        <w:bidi w:val="0"/>
        <w:spacing w:after="75"/>
        <w:jc w:val="left"/>
      </w:pPr>
    </w:p>
    <w:sectPr>
      <w:headerReference w:type="default" r:id="rId41"/>
      <w:footerReference w:type="default" r:id="rId42"/>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b/>
        <w:bCs/>
        <w:strike w:val="0"/>
        <w:color w:val="000000"/>
        <w:sz w:val="24"/>
        <w:szCs w:val="24"/>
        <w:u w:val="single"/>
        <w:bdr w:val="nil"/>
        <w:rtl w:val="0"/>
      </w:rPr>
      <w:t>Chapter 02: Production, Economic Growth, and Trade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image" Target="media/image14.jpeg" /><Relationship Id="rId18" Type="http://schemas.openxmlformats.org/officeDocument/2006/relationships/image" Target="media/image15.jpe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image" Target="media/image17.jpeg" /><Relationship Id="rId21" Type="http://schemas.openxmlformats.org/officeDocument/2006/relationships/image" Target="media/image18.jpeg" /><Relationship Id="rId22" Type="http://schemas.openxmlformats.org/officeDocument/2006/relationships/image" Target="media/image19.jpeg" /><Relationship Id="rId23" Type="http://schemas.openxmlformats.org/officeDocument/2006/relationships/image" Target="media/image20.jpeg" /><Relationship Id="rId24" Type="http://schemas.openxmlformats.org/officeDocument/2006/relationships/image" Target="media/image21.jpeg" /><Relationship Id="rId25" Type="http://schemas.openxmlformats.org/officeDocument/2006/relationships/image" Target="media/image22.jpeg" /><Relationship Id="rId26" Type="http://schemas.openxmlformats.org/officeDocument/2006/relationships/image" Target="media/image23.jpeg" /><Relationship Id="rId27" Type="http://schemas.openxmlformats.org/officeDocument/2006/relationships/image" Target="media/image24.jpeg" /><Relationship Id="rId28" Type="http://schemas.openxmlformats.org/officeDocument/2006/relationships/image" Target="media/image25.jpeg" /><Relationship Id="rId29" Type="http://schemas.openxmlformats.org/officeDocument/2006/relationships/image" Target="media/image26.jpeg" /><Relationship Id="rId3" Type="http://schemas.openxmlformats.org/officeDocument/2006/relationships/fontTable" Target="fontTable.xml" /><Relationship Id="rId30" Type="http://schemas.openxmlformats.org/officeDocument/2006/relationships/image" Target="media/image27.jpeg" /><Relationship Id="rId31" Type="http://schemas.openxmlformats.org/officeDocument/2006/relationships/image" Target="media/image28.jpeg" /><Relationship Id="rId32" Type="http://schemas.openxmlformats.org/officeDocument/2006/relationships/image" Target="media/image29.png" /><Relationship Id="rId33" Type="http://schemas.openxmlformats.org/officeDocument/2006/relationships/image" Target="media/image30.jpeg" /><Relationship Id="rId34" Type="http://schemas.openxmlformats.org/officeDocument/2006/relationships/image" Target="media/image31.jpeg" /><Relationship Id="rId35" Type="http://schemas.openxmlformats.org/officeDocument/2006/relationships/image" Target="media/image32.jpeg" /><Relationship Id="rId36" Type="http://schemas.openxmlformats.org/officeDocument/2006/relationships/image" Target="media/image33.jpeg" /><Relationship Id="rId37" Type="http://schemas.openxmlformats.org/officeDocument/2006/relationships/image" Target="media/image34.jpeg" /><Relationship Id="rId38" Type="http://schemas.openxmlformats.org/officeDocument/2006/relationships/image" Target="media/image35.jpeg" /><Relationship Id="rId39" Type="http://schemas.openxmlformats.org/officeDocument/2006/relationships/image" Target="media/image36.jpeg" /><Relationship Id="rId4" Type="http://schemas.openxmlformats.org/officeDocument/2006/relationships/image" Target="media/image1.jpeg" /><Relationship Id="rId40" Type="http://schemas.openxmlformats.org/officeDocument/2006/relationships/image" Target="media/image37.jpeg" /><Relationship Id="rId41" Type="http://schemas.openxmlformats.org/officeDocument/2006/relationships/header" Target="header1.xml" /><Relationship Id="rId42" Type="http://schemas.openxmlformats.org/officeDocument/2006/relationships/footer" Target="footer1.xml" /><Relationship Id="rId43" Type="http://schemas.openxmlformats.org/officeDocument/2006/relationships/styles" Target="styles.xml"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 Production, Economic Growth, and Trade</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