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oter+xml" PartName="/word/footer.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 Target="docProps/custom.xml" Type="http://schemas.openxmlformats.org/officeDocument/2006/relationships/custom-properties" Id="rId4"/>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1.0 (Apache licensed) using REFERENCE JAXB in Amazon.com Inc. Java 11.0.8 on Linux -->
    <w:sectPr>
      <w:footerReference w:type="default" r:id="rId3"/>
      <w:type w:val="continuous"/>
      <w:pgMar w:top="1440" w:right="1440" w:bottom="1440" w:left="1440"/>
      <w:cols w:space="720"/>
    </w:sectPr>
    <w:p>
      <w:pPr>
        <w:keepNext w:val="true"/>
        <w:keepLines w:val="true"/>
        <w:jc w:val="left"/>
      </w:pPr>
      <w:r>
        <w:rPr>
          <w:rFonts w:ascii="Times New Roman"/>
          <w:sz w:val="28"/>
        </w:rPr>
        <w:t>Student name:__________</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MULTIPLE CHOICE - Choose the one alternative that best completes the statement or answers the question.</w:t>
        <w:br/>
      </w:r>
      <w:r>
        <w:rPr>
          <w:rFonts w:ascii="Times New Roman"/>
          <w:b/>
          <w:sz w:val="24"/>
        </w:rPr>
        <w:t>1)</w:t>
        <w:tab/>
      </w:r>
      <w:r>
        <w:rPr>
          <w:rFonts w:ascii="Times New Roman"/>
          <w:b w:val="false"/>
          <w:i w:val="false"/>
          <w:color w:val="000000"/>
          <w:sz w:val="24"/>
        </w:rPr>
        <w:t>To receive certification as a medical assistant, you must __________.</w:t>
      </w:r>
      <w:r>
        <w:rPr>
          <w:rFonts w:ascii="Times New Roman"/>
          <w:sz w:val="24"/>
        </w:rPr>
        <w:br/>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 xml:space="preserve">A) </w:t>
      </w:r>
      <w:r>
        <w:rPr>
          <w:rFonts w:ascii="Times New Roman"/>
          <w:b w:val="false"/>
          <w:i w:val="false"/>
          <w:color w:val="000000"/>
          <w:sz w:val="24"/>
        </w:rPr>
        <w:t>graduate from an accredited program with a bachelor's degree in medical assisting</w:t>
      </w:r>
      <w:r>
        <w:rPr>
          <w:rFonts w:ascii="Times New Roman"/>
          <w:sz w:val="24"/>
        </w:rPr>
      </w:r>
      <w:r>
        <w:rPr>
          <w:rFonts w:ascii="Times New Roman"/>
          <w:sz w:val="24"/>
        </w:rPr>
        <w:tab/>
        <w:br/>
        <w:tab/>
      </w:r>
      <w:r>
        <w:rPr>
          <w:rFonts w:ascii="Times New Roman"/>
          <w:sz w:val="24"/>
        </w:rPr>
        <w:t>B) become a member of the American Association of Medical Assistants (AAMA)</w:t>
      </w:r>
      <w:r>
        <w:rPr>
          <w:rFonts w:ascii="Times New Roman"/>
          <w:sz w:val="24"/>
        </w:rPr>
        <w:br/>
        <w:tab/>
      </w:r>
      <w:r>
        <w:rPr>
          <w:rFonts w:ascii="Times New Roman"/>
          <w:sz w:val="24"/>
        </w:rPr>
        <w:t>C) become a member of the American Medical Technologists (AMT)</w:t>
      </w:r>
      <w:r>
        <w:rPr>
          <w:rFonts w:ascii="Times New Roman"/>
          <w:sz w:val="24"/>
        </w:rPr>
        <w:br/>
        <w:tab/>
      </w:r>
      <w:r>
        <w:rPr>
          <w:rFonts w:ascii="Times New Roman"/>
          <w:sz w:val="24"/>
        </w:rPr>
        <w:t>D) complete an approved medical assistant program and pass the CMA (AAMA)</w:t>
      </w:r>
      <w:r>
        <w:rPr>
          <w:rFonts w:ascii="Times New Roman"/>
          <w:sz w:val="24"/>
        </w:rPr>
        <w:br/>
        <w:tab/>
      </w:r>
      <w:r>
        <w:rPr>
          <w:rFonts w:ascii="Times New Roman"/>
          <w:sz w:val="24"/>
        </w:rPr>
        <w:t>E) pass the AAMA or AMT examination and be employed as a medical assistant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w:t>
        <w:tab/>
      </w:r>
      <w:r>
        <w:rPr>
          <w:rFonts w:ascii="Times New Roman"/>
          <w:sz w:val="24"/>
        </w:rPr>
        <w:t>The main purpose of the American Association of Medical Assistants is to 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raise standards to a high professional level</w:t>
      </w:r>
      <w:r>
        <w:rPr>
          <w:rFonts w:ascii="Times New Roman"/>
          <w:sz w:val="24"/>
        </w:rPr>
        <w:tab/>
        <w:br/>
        <w:tab/>
      </w:r>
      <w:r>
        <w:rPr>
          <w:rFonts w:ascii="Times New Roman"/>
          <w:sz w:val="24"/>
        </w:rPr>
        <w:t>B) develop medical assisting at an increasing rate</w:t>
      </w:r>
      <w:r>
        <w:rPr>
          <w:rFonts w:ascii="Times New Roman"/>
          <w:sz w:val="24"/>
        </w:rPr>
        <w:br/>
        <w:tab/>
      </w:r>
      <w:r>
        <w:rPr>
          <w:rFonts w:ascii="Times New Roman"/>
          <w:sz w:val="24"/>
        </w:rPr>
        <w:t>C) establish certification requirements</w:t>
      </w:r>
      <w:r>
        <w:rPr>
          <w:rFonts w:ascii="Times New Roman"/>
          <w:sz w:val="24"/>
        </w:rPr>
        <w:br/>
        <w:tab/>
      </w:r>
      <w:r>
        <w:rPr>
          <w:rFonts w:ascii="Times New Roman"/>
          <w:sz w:val="24"/>
        </w:rPr>
        <w:t>D) provide on-the-job training</w:t>
      </w:r>
      <w:r>
        <w:rPr>
          <w:rFonts w:ascii="Times New Roman"/>
          <w:sz w:val="24"/>
        </w:rPr>
        <w:br/>
        <w:tab/>
      </w:r>
      <w:r>
        <w:rPr>
          <w:rFonts w:ascii="Times New Roman"/>
          <w:sz w:val="24"/>
        </w:rPr>
        <w:t>E) help medical assistants find employment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w:t>
        <w:tab/>
      </w:r>
      <w:r>
        <w:rPr>
          <w:rFonts w:ascii="Times New Roman"/>
          <w:sz w:val="24"/>
        </w:rPr>
        <w:t>Which of the following declared medical assisting as an allied health profession?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American Medical Technologists</w:t>
      </w:r>
      <w:r>
        <w:rPr>
          <w:rFonts w:ascii="Times New Roman"/>
          <w:sz w:val="24"/>
        </w:rPr>
        <w:tab/>
        <w:br/>
        <w:tab/>
      </w:r>
      <w:r>
        <w:rPr>
          <w:rFonts w:ascii="Times New Roman"/>
          <w:b w:val="false"/>
          <w:i w:val="false"/>
          <w:color w:val="000000"/>
          <w:sz w:val="24"/>
        </w:rPr>
        <w:t xml:space="preserve">B) </w:t>
      </w:r>
      <w:r>
        <w:rPr>
          <w:rFonts w:ascii="Times New Roman"/>
          <w:b w:val="false"/>
          <w:i w:val="false"/>
          <w:color w:val="000000"/>
          <w:sz w:val="24"/>
        </w:rPr>
        <w:t>U.S. Department of Labor, Bureau of Labor Statistics</w:t>
      </w:r>
      <w:r>
        <w:rPr>
          <w:rFonts w:ascii="Times New Roman"/>
          <w:sz w:val="24"/>
        </w:rPr>
      </w:r>
      <w:r>
        <w:rPr>
          <w:rFonts w:ascii="Times New Roman"/>
          <w:sz w:val="24"/>
        </w:rPr>
        <w:br/>
        <w:tab/>
      </w:r>
      <w:r>
        <w:rPr>
          <w:rFonts w:ascii="Times New Roman"/>
          <w:sz w:val="24"/>
        </w:rPr>
        <w:t>C) U.S. Department of Health, Education, and Welfare</w:t>
      </w:r>
      <w:r>
        <w:rPr>
          <w:rFonts w:ascii="Times New Roman"/>
          <w:sz w:val="24"/>
        </w:rPr>
        <w:br/>
        <w:tab/>
      </w:r>
      <w:r>
        <w:rPr>
          <w:rFonts w:ascii="Times New Roman"/>
          <w:sz w:val="24"/>
        </w:rPr>
        <w:t>D) American Association of Medical Assistants</w:t>
      </w:r>
      <w:r>
        <w:rPr>
          <w:rFonts w:ascii="Times New Roman"/>
          <w:sz w:val="24"/>
        </w:rPr>
        <w:br/>
        <w:tab/>
      </w:r>
      <w:r>
        <w:rPr>
          <w:rFonts w:ascii="Times New Roman"/>
          <w:sz w:val="24"/>
        </w:rPr>
        <w:t>E) National Healthcareer Association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w:t>
        <w:tab/>
      </w:r>
      <w:r>
        <w:rPr>
          <w:rFonts w:ascii="Times New Roman"/>
          <w:sz w:val="24"/>
        </w:rPr>
        <w:t>Benefits offered by the American Association of Medical Assistants (AAMA) include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guaranteed salary and job</w:t>
      </w:r>
      <w:r>
        <w:rPr>
          <w:rFonts w:ascii="Times New Roman"/>
          <w:sz w:val="24"/>
        </w:rPr>
        <w:tab/>
        <w:br/>
        <w:tab/>
      </w:r>
      <w:r>
        <w:rPr>
          <w:rFonts w:ascii="Times New Roman"/>
          <w:sz w:val="24"/>
        </w:rPr>
        <w:t>B) opportunity to travel on the job</w:t>
      </w:r>
      <w:r>
        <w:rPr>
          <w:rFonts w:ascii="Times New Roman"/>
          <w:sz w:val="24"/>
        </w:rPr>
        <w:br/>
        <w:tab/>
      </w:r>
      <w:r>
        <w:rPr>
          <w:rFonts w:ascii="Times New Roman"/>
          <w:sz w:val="24"/>
        </w:rPr>
        <w:t>C) free hepatitis vaccinations</w:t>
      </w:r>
      <w:r>
        <w:rPr>
          <w:rFonts w:ascii="Times New Roman"/>
          <w:sz w:val="24"/>
        </w:rPr>
        <w:br/>
        <w:tab/>
      </w:r>
      <w:r>
        <w:rPr>
          <w:rFonts w:ascii="Times New Roman"/>
          <w:sz w:val="24"/>
        </w:rPr>
        <w:t>D) free admission to an accredited medical assisting program</w:t>
      </w:r>
      <w:r>
        <w:rPr>
          <w:rFonts w:ascii="Times New Roman"/>
          <w:sz w:val="24"/>
        </w:rPr>
        <w:br/>
        <w:tab/>
      </w:r>
      <w:r>
        <w:rPr>
          <w:rFonts w:ascii="Times New Roman"/>
          <w:sz w:val="24"/>
        </w:rPr>
        <w:t>E) professional publications and educational opportunities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w:t>
        <w:tab/>
      </w:r>
      <w:r>
        <w:rPr>
          <w:rFonts w:ascii="Times New Roman"/>
          <w:sz w:val="24"/>
        </w:rPr>
        <w:t>Formal training programs in medical assisting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are offered only at 2-year colleges</w:t>
      </w:r>
      <w:r>
        <w:rPr>
          <w:rFonts w:ascii="Times New Roman"/>
          <w:sz w:val="24"/>
        </w:rPr>
        <w:tab/>
        <w:br/>
        <w:tab/>
      </w:r>
      <w:r>
        <w:rPr>
          <w:rFonts w:ascii="Times New Roman"/>
          <w:sz w:val="24"/>
        </w:rPr>
        <w:t>B) can be replaced by on-the-job training</w:t>
      </w:r>
      <w:r>
        <w:rPr>
          <w:rFonts w:ascii="Times New Roman"/>
          <w:sz w:val="24"/>
        </w:rPr>
        <w:br/>
        <w:tab/>
      </w:r>
      <w:r>
        <w:rPr>
          <w:rFonts w:ascii="Times New Roman"/>
          <w:sz w:val="24"/>
        </w:rPr>
        <w:t>C) must be approved by the AAMA or AMT</w:t>
      </w:r>
      <w:r>
        <w:rPr>
          <w:rFonts w:ascii="Times New Roman"/>
          <w:sz w:val="24"/>
        </w:rPr>
        <w:br/>
        <w:tab/>
      </w:r>
      <w:r>
        <w:rPr>
          <w:rFonts w:ascii="Times New Roman"/>
          <w:sz w:val="24"/>
        </w:rPr>
        <w:t>D) last 9 months to 2 years and award a certificate, diploma, or associate degree</w:t>
      </w:r>
      <w:r>
        <w:rPr>
          <w:rFonts w:ascii="Times New Roman"/>
          <w:sz w:val="24"/>
        </w:rPr>
        <w:br/>
        <w:tab/>
      </w:r>
      <w:r>
        <w:rPr>
          <w:rFonts w:ascii="Times New Roman"/>
          <w:sz w:val="24"/>
        </w:rPr>
        <w:t>E) are offered only online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w:t>
        <w:tab/>
      </w:r>
      <w:r>
        <w:rPr>
          <w:rFonts w:ascii="Times New Roman"/>
          <w:sz w:val="24"/>
        </w:rPr>
        <w:t>A certified medical assistant (CMA) must recertify the CMA credential every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6 months</w:t>
      </w:r>
      <w:r>
        <w:rPr>
          <w:rFonts w:ascii="Times New Roman"/>
          <w:sz w:val="24"/>
        </w:rPr>
        <w:tab/>
        <w:br/>
        <w:tab/>
      </w:r>
      <w:r>
        <w:rPr>
          <w:rFonts w:ascii="Times New Roman"/>
          <w:sz w:val="24"/>
        </w:rPr>
        <w:t>B) year</w:t>
      </w:r>
      <w:r>
        <w:rPr>
          <w:rFonts w:ascii="Times New Roman"/>
          <w:sz w:val="24"/>
        </w:rPr>
        <w:br/>
        <w:tab/>
      </w:r>
      <w:r>
        <w:rPr>
          <w:rFonts w:ascii="Times New Roman"/>
          <w:sz w:val="24"/>
        </w:rPr>
        <w:t>C) 2 years</w:t>
      </w:r>
      <w:r>
        <w:rPr>
          <w:rFonts w:ascii="Times New Roman"/>
          <w:sz w:val="24"/>
        </w:rPr>
        <w:br/>
        <w:tab/>
      </w:r>
      <w:r>
        <w:rPr>
          <w:rFonts w:ascii="Times New Roman"/>
          <w:sz w:val="24"/>
        </w:rPr>
        <w:t>D) 5 years</w:t>
      </w:r>
      <w:r>
        <w:rPr>
          <w:rFonts w:ascii="Times New Roman"/>
          <w:sz w:val="24"/>
        </w:rPr>
        <w:br/>
        <w:tab/>
      </w:r>
      <w:r>
        <w:rPr>
          <w:rFonts w:ascii="Times New Roman"/>
          <w:sz w:val="24"/>
        </w:rPr>
        <w:t>E) 10 years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w:t>
        <w:tab/>
      </w:r>
      <w:r>
        <w:rPr>
          <w:rFonts w:ascii="Times New Roman"/>
          <w:b w:val="false"/>
          <w:i w:val="false"/>
          <w:color w:val="000000"/>
          <w:sz w:val="24"/>
        </w:rPr>
        <w:t>Who is responsible for documenting competencies learned by medical assisting students?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educational institution</w:t>
      </w:r>
      <w:r>
        <w:rPr>
          <w:rFonts w:ascii="Times New Roman"/>
          <w:sz w:val="24"/>
        </w:rPr>
        <w:tab/>
        <w:br/>
        <w:tab/>
      </w:r>
      <w:r>
        <w:rPr>
          <w:rFonts w:ascii="Times New Roman"/>
          <w:sz w:val="24"/>
        </w:rPr>
        <w:t>B) The student</w:t>
      </w:r>
      <w:r>
        <w:rPr>
          <w:rFonts w:ascii="Times New Roman"/>
          <w:sz w:val="24"/>
        </w:rPr>
        <w:br/>
        <w:tab/>
      </w:r>
      <w:r>
        <w:rPr>
          <w:rFonts w:ascii="Times New Roman"/>
          <w:sz w:val="24"/>
        </w:rPr>
        <w:t>C) The certifying body, such as AAMA or AMT</w:t>
      </w:r>
      <w:r>
        <w:rPr>
          <w:rFonts w:ascii="Times New Roman"/>
          <w:sz w:val="24"/>
        </w:rPr>
        <w:br/>
        <w:tab/>
      </w:r>
      <w:r>
        <w:rPr>
          <w:rFonts w:ascii="Times New Roman"/>
          <w:sz w:val="24"/>
        </w:rPr>
        <w:t>D) OSHA</w:t>
      </w:r>
      <w:r>
        <w:rPr>
          <w:rFonts w:ascii="Times New Roman"/>
          <w:sz w:val="24"/>
        </w:rPr>
        <w:br/>
        <w:tab/>
      </w:r>
      <w:r>
        <w:rPr>
          <w:rFonts w:ascii="Times New Roman"/>
          <w:b w:val="false"/>
          <w:i w:val="false"/>
          <w:color w:val="000000"/>
          <w:sz w:val="24"/>
        </w:rPr>
        <w:t xml:space="preserve">E) </w:t>
      </w:r>
      <w:r>
        <w:rPr>
          <w:rFonts w:ascii="Times New Roman"/>
          <w:b w:val="false"/>
          <w:i w:val="false"/>
          <w:color w:val="000000"/>
          <w:sz w:val="24"/>
        </w:rPr>
        <w:t>U.S. Department of Labor, Bureau of Labor Statistics</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w:t>
        <w:tab/>
      </w:r>
      <w:r>
        <w:rPr>
          <w:rFonts w:ascii="Times New Roman"/>
          <w:b w:val="false"/>
          <w:i w:val="false"/>
          <w:color w:val="000000"/>
          <w:sz w:val="24"/>
        </w:rPr>
        <w:t>What is the term for the process by which programs such as medical assisting are officially authorized?</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certification</w:t>
      </w:r>
      <w:r>
        <w:rPr>
          <w:rFonts w:ascii="Times New Roman"/>
          <w:sz w:val="24"/>
        </w:rPr>
        <w:tab/>
        <w:br/>
        <w:tab/>
      </w:r>
      <w:r>
        <w:rPr>
          <w:rFonts w:ascii="Times New Roman"/>
          <w:sz w:val="24"/>
        </w:rPr>
        <w:t>B) registration</w:t>
      </w:r>
      <w:r>
        <w:rPr>
          <w:rFonts w:ascii="Times New Roman"/>
          <w:sz w:val="24"/>
        </w:rPr>
        <w:br/>
        <w:tab/>
      </w:r>
      <w:r>
        <w:rPr>
          <w:rFonts w:ascii="Times New Roman"/>
          <w:sz w:val="24"/>
        </w:rPr>
        <w:t>C) accreditation</w:t>
      </w:r>
      <w:r>
        <w:rPr>
          <w:rFonts w:ascii="Times New Roman"/>
          <w:sz w:val="24"/>
        </w:rPr>
        <w:br/>
        <w:tab/>
      </w:r>
      <w:r>
        <w:rPr>
          <w:rFonts w:ascii="Times New Roman"/>
          <w:sz w:val="24"/>
        </w:rPr>
        <w:t>D) externship</w:t>
      </w:r>
      <w:r>
        <w:rPr>
          <w:rFonts w:ascii="Times New Roman"/>
          <w:sz w:val="24"/>
        </w:rPr>
        <w:br/>
        <w:tab/>
      </w:r>
      <w:r>
        <w:rPr>
          <w:rFonts w:ascii="Times New Roman"/>
          <w:sz w:val="24"/>
        </w:rPr>
        <w:t>E) professional development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w:t>
        <w:tab/>
      </w:r>
      <w:r>
        <w:rPr>
          <w:rFonts w:ascii="Times New Roman"/>
          <w:b w:val="false"/>
          <w:i w:val="false"/>
          <w:color w:val="000000"/>
          <w:sz w:val="24"/>
        </w:rPr>
        <w:t>The purpose of accreditation of medical assisting programs is to __________.</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ensure that medical assisting programs provide a competency-based education</w:t>
      </w:r>
      <w:r>
        <w:rPr>
          <w:rFonts w:ascii="Times New Roman"/>
          <w:sz w:val="24"/>
        </w:rPr>
        <w:tab/>
        <w:br/>
        <w:tab/>
      </w:r>
      <w:r>
        <w:rPr>
          <w:rFonts w:ascii="Times New Roman"/>
          <w:sz w:val="24"/>
        </w:rPr>
        <w:t>B) set maximum standards of practice for medical assisting programs</w:t>
      </w:r>
      <w:r>
        <w:rPr>
          <w:rFonts w:ascii="Times New Roman"/>
          <w:sz w:val="24"/>
        </w:rPr>
        <w:br/>
        <w:tab/>
      </w:r>
      <w:r>
        <w:rPr>
          <w:rFonts w:ascii="Times New Roman"/>
          <w:sz w:val="24"/>
        </w:rPr>
        <w:t>C) determine what courses are taught in medical assisting programs</w:t>
      </w:r>
      <w:r>
        <w:rPr>
          <w:rFonts w:ascii="Times New Roman"/>
          <w:sz w:val="24"/>
        </w:rPr>
        <w:br/>
        <w:tab/>
      </w:r>
      <w:r>
        <w:rPr>
          <w:rFonts w:ascii="Times New Roman"/>
          <w:sz w:val="24"/>
        </w:rPr>
        <w:t>D) establish organizations for medical assistants</w:t>
      </w:r>
      <w:r>
        <w:rPr>
          <w:rFonts w:ascii="Times New Roman"/>
          <w:sz w:val="24"/>
        </w:rPr>
        <w:br/>
        <w:tab/>
      </w:r>
      <w:r>
        <w:rPr>
          <w:rFonts w:ascii="Times New Roman"/>
          <w:sz w:val="24"/>
        </w:rPr>
        <w:t>E) prevent medical assistants from being sued for malpractice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w:t>
        <w:tab/>
      </w:r>
      <w:r>
        <w:rPr>
          <w:rFonts w:ascii="Times New Roman"/>
          <w:sz w:val="24"/>
        </w:rPr>
        <w:t>The AAMA works to protect the right of the medical assistant to practice through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group insurance</w:t>
      </w:r>
      <w:r>
        <w:rPr>
          <w:rFonts w:ascii="Times New Roman"/>
          <w:sz w:val="24"/>
        </w:rPr>
        <w:tab/>
        <w:br/>
        <w:tab/>
      </w:r>
      <w:r>
        <w:rPr>
          <w:rFonts w:ascii="Times New Roman"/>
          <w:sz w:val="24"/>
        </w:rPr>
        <w:t>B) legislative monitoring</w:t>
      </w:r>
      <w:r>
        <w:rPr>
          <w:rFonts w:ascii="Times New Roman"/>
          <w:sz w:val="24"/>
        </w:rPr>
        <w:br/>
        <w:tab/>
      </w:r>
      <w:r>
        <w:rPr>
          <w:rFonts w:ascii="Times New Roman"/>
          <w:sz w:val="24"/>
        </w:rPr>
        <w:t>C) continuing education offerings</w:t>
      </w:r>
      <w:r>
        <w:rPr>
          <w:rFonts w:ascii="Times New Roman"/>
          <w:sz w:val="24"/>
        </w:rPr>
        <w:br/>
        <w:tab/>
      </w:r>
      <w:r>
        <w:rPr>
          <w:rFonts w:ascii="Times New Roman"/>
          <w:sz w:val="24"/>
        </w:rPr>
        <w:t>D) professional networking</w:t>
      </w:r>
      <w:r>
        <w:rPr>
          <w:rFonts w:ascii="Times New Roman"/>
          <w:sz w:val="24"/>
        </w:rPr>
        <w:br/>
        <w:tab/>
      </w:r>
      <w:r>
        <w:rPr>
          <w:rFonts w:ascii="Times New Roman"/>
          <w:sz w:val="24"/>
        </w:rPr>
        <w:t>E) state chapter activities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w:t>
        <w:tab/>
      </w:r>
      <w:r>
        <w:rPr>
          <w:rFonts w:ascii="Times New Roman"/>
          <w:sz w:val="24"/>
        </w:rPr>
        <w:t>Which of the following is most likely to increase the career options for a medical assistant?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service as a volunteer in a hospital setting</w:t>
      </w:r>
      <w:r>
        <w:rPr>
          <w:rFonts w:ascii="Times New Roman"/>
          <w:sz w:val="24"/>
        </w:rPr>
        <w:tab/>
        <w:br/>
        <w:tab/>
      </w:r>
      <w:r>
        <w:rPr>
          <w:rFonts w:ascii="Times New Roman"/>
          <w:sz w:val="24"/>
        </w:rPr>
        <w:t>B) employment as a nursing aide</w:t>
      </w:r>
      <w:r>
        <w:rPr>
          <w:rFonts w:ascii="Times New Roman"/>
          <w:sz w:val="24"/>
        </w:rPr>
        <w:br/>
        <w:tab/>
      </w:r>
      <w:r>
        <w:rPr>
          <w:rFonts w:ascii="Times New Roman"/>
          <w:sz w:val="24"/>
        </w:rPr>
        <w:t>C) experience as a typist or filing clerk</w:t>
      </w:r>
      <w:r>
        <w:rPr>
          <w:rFonts w:ascii="Times New Roman"/>
          <w:sz w:val="24"/>
        </w:rPr>
        <w:br/>
        <w:tab/>
      </w:r>
      <w:r>
        <w:rPr>
          <w:rFonts w:ascii="Times New Roman"/>
          <w:sz w:val="24"/>
        </w:rPr>
        <w:t>D) graduation from an accredited program</w:t>
      </w:r>
      <w:r>
        <w:rPr>
          <w:rFonts w:ascii="Times New Roman"/>
          <w:sz w:val="24"/>
        </w:rPr>
        <w:br/>
        <w:tab/>
      </w:r>
      <w:r>
        <w:rPr>
          <w:rFonts w:ascii="Times New Roman"/>
          <w:sz w:val="24"/>
        </w:rPr>
        <w:t>E) enrollment with an employment agency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12)</w:t>
        <w:tab/>
      </w:r>
      <w:r>
        <w:rPr>
          <w:rFonts w:ascii="Times New Roman"/>
          <w:b w:val="false"/>
          <w:i w:val="false"/>
          <w:color w:val="000000"/>
          <w:sz w:val="24"/>
        </w:rPr>
        <w:t>In all accredited medical assisting programs, externships are __________.</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mandatory</w:t>
      </w:r>
      <w:r>
        <w:rPr>
          <w:rFonts w:ascii="Times New Roman"/>
          <w:sz w:val="24"/>
        </w:rPr>
        <w:tab/>
        <w:br/>
        <w:tab/>
      </w:r>
      <w:r>
        <w:rPr>
          <w:rFonts w:ascii="Times New Roman"/>
          <w:sz w:val="24"/>
        </w:rPr>
        <w:t>B) optional</w:t>
      </w:r>
      <w:r>
        <w:rPr>
          <w:rFonts w:ascii="Times New Roman"/>
          <w:sz w:val="24"/>
        </w:rPr>
        <w:br/>
        <w:tab/>
      </w:r>
      <w:r>
        <w:rPr>
          <w:rFonts w:ascii="Times New Roman"/>
          <w:sz w:val="24"/>
        </w:rPr>
        <w:t>C) unnecessary</w:t>
      </w:r>
      <w:r>
        <w:rPr>
          <w:rFonts w:ascii="Times New Roman"/>
          <w:sz w:val="24"/>
        </w:rPr>
        <w:br/>
        <w:tab/>
      </w:r>
      <w:r>
        <w:rPr>
          <w:rFonts w:ascii="Times New Roman"/>
          <w:sz w:val="24"/>
        </w:rPr>
        <w:t>D) selective</w:t>
      </w:r>
      <w:r>
        <w:rPr>
          <w:rFonts w:ascii="Times New Roman"/>
          <w:sz w:val="24"/>
        </w:rPr>
        <w:br/>
        <w:tab/>
      </w:r>
      <w:r>
        <w:rPr>
          <w:rFonts w:ascii="Times New Roman"/>
          <w:sz w:val="24"/>
        </w:rPr>
        <w:t>E) voluntary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13)</w:t>
        <w:tab/>
      </w:r>
      <w:r>
        <w:rPr>
          <w:rFonts w:ascii="Times New Roman"/>
          <w:b w:val="false"/>
          <w:i w:val="false"/>
          <w:color w:val="000000"/>
          <w:sz w:val="24"/>
        </w:rPr>
        <w:t>Which of the following tasks is not considered in the scope of practice for a multiskilled healthcare professional?</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facilitating treatment for patients with physical disabilities</w:t>
      </w:r>
      <w:r>
        <w:rPr>
          <w:rFonts w:ascii="Times New Roman"/>
          <w:sz w:val="24"/>
        </w:rPr>
        <w:tab/>
        <w:br/>
        <w:tab/>
      </w:r>
      <w:r>
        <w:rPr>
          <w:rFonts w:ascii="Times New Roman"/>
          <w:sz w:val="24"/>
        </w:rPr>
        <w:t>B) scheduling teleconferences for doctors in different locations</w:t>
      </w:r>
      <w:r>
        <w:rPr>
          <w:rFonts w:ascii="Times New Roman"/>
          <w:sz w:val="24"/>
        </w:rPr>
        <w:br/>
        <w:tab/>
      </w:r>
      <w:r>
        <w:rPr>
          <w:rFonts w:ascii="Times New Roman"/>
          <w:b w:val="false"/>
          <w:i w:val="false"/>
          <w:color w:val="000000"/>
          <w:sz w:val="24"/>
        </w:rPr>
        <w:t>C) making judgments or interpretations concerning a patient's diagnosis</w:t>
      </w:r>
      <w:r>
        <w:rPr>
          <w:rFonts w:ascii="Times New Roman"/>
          <w:sz w:val="24"/>
        </w:rPr>
      </w:r>
      <w:r>
        <w:rPr>
          <w:rFonts w:ascii="Times New Roman"/>
          <w:sz w:val="24"/>
        </w:rPr>
        <w:br/>
        <w:tab/>
      </w:r>
      <w:r>
        <w:rPr>
          <w:rFonts w:ascii="Times New Roman"/>
          <w:sz w:val="24"/>
        </w:rPr>
        <w:t>D) collecting, preparing, and transmitting laboratory specimens</w:t>
      </w:r>
      <w:r>
        <w:rPr>
          <w:rFonts w:ascii="Times New Roman"/>
          <w:sz w:val="24"/>
        </w:rPr>
        <w:br/>
        <w:tab/>
      </w:r>
      <w:r>
        <w:rPr>
          <w:rFonts w:ascii="Times New Roman"/>
          <w:sz w:val="24"/>
        </w:rPr>
        <w:t>E) performing medical billing and coding</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14)</w:t>
        <w:tab/>
      </w:r>
      <w:r>
        <w:rPr>
          <w:rFonts w:ascii="Times New Roman"/>
          <w:sz w:val="24"/>
        </w:rPr>
        <w:t>Which of the following organizations offers certification exams for Certified Medical Assistant, Coding Specialist, and Administrative Health Assistant?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American Association of Medical Assistants</w:t>
      </w:r>
      <w:r>
        <w:rPr>
          <w:rFonts w:ascii="Times New Roman"/>
          <w:sz w:val="24"/>
        </w:rPr>
        <w:tab/>
        <w:br/>
        <w:tab/>
      </w:r>
      <w:r>
        <w:rPr>
          <w:rFonts w:ascii="Times New Roman"/>
          <w:sz w:val="24"/>
        </w:rPr>
        <w:t>B) American Medical Technologists</w:t>
      </w:r>
      <w:r>
        <w:rPr>
          <w:rFonts w:ascii="Times New Roman"/>
          <w:sz w:val="24"/>
        </w:rPr>
        <w:br/>
        <w:tab/>
      </w:r>
      <w:r>
        <w:rPr>
          <w:rFonts w:ascii="Times New Roman"/>
          <w:sz w:val="24"/>
        </w:rPr>
        <w:t>C) Accrediting Bureau of Health Education Schools</w:t>
      </w:r>
      <w:r>
        <w:rPr>
          <w:rFonts w:ascii="Times New Roman"/>
          <w:sz w:val="24"/>
        </w:rPr>
        <w:br/>
        <w:tab/>
      </w:r>
      <w:r>
        <w:rPr>
          <w:rFonts w:ascii="Times New Roman"/>
          <w:sz w:val="24"/>
        </w:rPr>
        <w:t>D) National Association for Health Professionals</w:t>
      </w:r>
      <w:r>
        <w:rPr>
          <w:rFonts w:ascii="Times New Roman"/>
          <w:sz w:val="24"/>
        </w:rPr>
        <w:br/>
        <w:tab/>
      </w:r>
      <w:r>
        <w:rPr>
          <w:rFonts w:ascii="Times New Roman"/>
          <w:sz w:val="24"/>
        </w:rPr>
        <w:t>E) National Healthcareer Association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15)</w:t>
        <w:tab/>
      </w:r>
      <w:r>
        <w:rPr>
          <w:rFonts w:ascii="Times New Roman"/>
          <w:b w:val="false"/>
          <w:i w:val="false"/>
          <w:color w:val="000000"/>
          <w:sz w:val="24"/>
        </w:rPr>
        <w:t>In order to control the rising cost of healthcare and reduce personnel costs, medical practices are hiring which of the following?</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 xml:space="preserve">A) </w:t>
      </w:r>
      <w:r>
        <w:rPr>
          <w:rFonts w:ascii="Times New Roman"/>
          <w:b w:val="false"/>
          <w:i w:val="false"/>
          <w:color w:val="000000"/>
          <w:sz w:val="24"/>
        </w:rPr>
        <w:t>medical Technicians</w:t>
      </w:r>
      <w:r>
        <w:rPr>
          <w:rFonts w:ascii="Times New Roman"/>
          <w:sz w:val="24"/>
        </w:rPr>
      </w:r>
      <w:r>
        <w:rPr>
          <w:rFonts w:ascii="Times New Roman"/>
          <w:sz w:val="24"/>
        </w:rPr>
        <w:tab/>
        <w:br/>
        <w:tab/>
      </w:r>
      <w:r>
        <w:rPr>
          <w:rFonts w:ascii="Times New Roman"/>
          <w:b w:val="false"/>
          <w:i w:val="false"/>
          <w:color w:val="000000"/>
          <w:sz w:val="24"/>
        </w:rPr>
        <w:t xml:space="preserve">B) </w:t>
      </w:r>
      <w:r>
        <w:rPr>
          <w:rFonts w:ascii="Times New Roman"/>
          <w:b w:val="false"/>
          <w:i w:val="false"/>
          <w:color w:val="000000"/>
          <w:sz w:val="24"/>
        </w:rPr>
        <w:t>licensed Practical Nurses</w:t>
      </w:r>
      <w:r>
        <w:rPr>
          <w:rFonts w:ascii="Times New Roman"/>
          <w:sz w:val="24"/>
        </w:rPr>
      </w:r>
      <w:r>
        <w:rPr>
          <w:rFonts w:ascii="Times New Roman"/>
          <w:sz w:val="24"/>
        </w:rPr>
        <w:br/>
        <w:tab/>
      </w:r>
      <w:r>
        <w:rPr>
          <w:rFonts w:ascii="Times New Roman"/>
          <w:b w:val="false"/>
          <w:i w:val="false"/>
          <w:color w:val="000000"/>
          <w:sz w:val="24"/>
        </w:rPr>
        <w:t xml:space="preserve">C) </w:t>
      </w:r>
      <w:r>
        <w:rPr>
          <w:rFonts w:ascii="Times New Roman"/>
          <w:b w:val="false"/>
          <w:i w:val="false"/>
          <w:color w:val="000000"/>
          <w:sz w:val="24"/>
        </w:rPr>
        <w:t>registered Nurses</w:t>
      </w:r>
      <w:r>
        <w:rPr>
          <w:rFonts w:ascii="Times New Roman"/>
          <w:sz w:val="24"/>
        </w:rPr>
      </w:r>
      <w:r>
        <w:rPr>
          <w:rFonts w:ascii="Times New Roman"/>
          <w:sz w:val="24"/>
        </w:rPr>
        <w:br/>
        <w:tab/>
      </w:r>
      <w:r>
        <w:rPr>
          <w:rFonts w:ascii="Times New Roman"/>
          <w:b w:val="false"/>
          <w:i w:val="false"/>
          <w:color w:val="000000"/>
          <w:sz w:val="24"/>
        </w:rPr>
        <w:t xml:space="preserve">D) </w:t>
      </w:r>
      <w:r>
        <w:rPr>
          <w:rFonts w:ascii="Times New Roman"/>
          <w:b w:val="false"/>
          <w:i w:val="false"/>
          <w:color w:val="000000"/>
          <w:sz w:val="24"/>
        </w:rPr>
        <w:t>physician Assistants</w:t>
      </w:r>
      <w:r>
        <w:rPr>
          <w:rFonts w:ascii="Times New Roman"/>
          <w:sz w:val="24"/>
        </w:rPr>
      </w:r>
      <w:r>
        <w:rPr>
          <w:rFonts w:ascii="Times New Roman"/>
          <w:sz w:val="24"/>
        </w:rPr>
        <w:br/>
        <w:tab/>
      </w:r>
      <w:r>
        <w:rPr>
          <w:rFonts w:ascii="Times New Roman"/>
          <w:b w:val="false"/>
          <w:i w:val="false"/>
          <w:color w:val="000000"/>
          <w:sz w:val="24"/>
        </w:rPr>
        <w:t xml:space="preserve">E) </w:t>
      </w:r>
      <w:r>
        <w:rPr>
          <w:rFonts w:ascii="Times New Roman"/>
          <w:b w:val="false"/>
          <w:i w:val="false"/>
          <w:color w:val="000000"/>
          <w:sz w:val="24"/>
        </w:rPr>
        <w:t>multiskilled Health Professionals</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16)</w:t>
        <w:tab/>
      </w:r>
      <w:r>
        <w:rPr>
          <w:rFonts w:ascii="Times New Roman"/>
          <w:sz w:val="24"/>
        </w:rPr>
        <w:t>The duties of a medical assistant are broken into which of the following areas?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Volunteer and food service</w:t>
      </w:r>
      <w:r>
        <w:rPr>
          <w:rFonts w:ascii="Times New Roman"/>
          <w:sz w:val="24"/>
        </w:rPr>
        <w:tab/>
        <w:br/>
        <w:tab/>
      </w:r>
      <w:r>
        <w:rPr>
          <w:rFonts w:ascii="Times New Roman"/>
          <w:sz w:val="24"/>
        </w:rPr>
        <w:t>B) Administrative, clinical, and laboratory</w:t>
      </w:r>
      <w:r>
        <w:rPr>
          <w:rFonts w:ascii="Times New Roman"/>
          <w:sz w:val="24"/>
        </w:rPr>
        <w:br/>
        <w:tab/>
      </w:r>
      <w:r>
        <w:rPr>
          <w:rFonts w:ascii="Times New Roman"/>
          <w:sz w:val="24"/>
        </w:rPr>
        <w:t>C) Housekeeping and nursing</w:t>
      </w:r>
      <w:r>
        <w:rPr>
          <w:rFonts w:ascii="Times New Roman"/>
          <w:sz w:val="24"/>
        </w:rPr>
        <w:br/>
        <w:tab/>
      </w:r>
      <w:r>
        <w:rPr>
          <w:rFonts w:ascii="Times New Roman"/>
          <w:sz w:val="24"/>
        </w:rPr>
        <w:t>D) Environmental, fire safety, and maintenance</w:t>
      </w:r>
      <w:r>
        <w:rPr>
          <w:rFonts w:ascii="Times New Roman"/>
          <w:sz w:val="24"/>
        </w:rPr>
        <w:br/>
        <w:tab/>
      </w:r>
      <w:r>
        <w:rPr>
          <w:rFonts w:ascii="Times New Roman"/>
          <w:sz w:val="24"/>
        </w:rPr>
        <w:t>E) Hospital and hospice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17)</w:t>
        <w:tab/>
      </w:r>
      <w:r>
        <w:rPr>
          <w:rFonts w:ascii="Times New Roman"/>
          <w:b w:val="false"/>
          <w:i w:val="false"/>
          <w:color w:val="000000"/>
          <w:sz w:val="24"/>
        </w:rPr>
        <w:t>An example of an administrative duty for a medical assistant is __________.</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providing patient education</w:t>
      </w:r>
      <w:r>
        <w:rPr>
          <w:rFonts w:ascii="Times New Roman"/>
          <w:sz w:val="24"/>
        </w:rPr>
        <w:tab/>
        <w:br/>
        <w:tab/>
      </w:r>
      <w:r>
        <w:rPr>
          <w:rFonts w:ascii="Times New Roman"/>
          <w:sz w:val="24"/>
        </w:rPr>
        <w:t>B) removing sutures</w:t>
      </w:r>
      <w:r>
        <w:rPr>
          <w:rFonts w:ascii="Times New Roman"/>
          <w:sz w:val="24"/>
        </w:rPr>
        <w:br/>
        <w:tab/>
      </w:r>
      <w:r>
        <w:rPr>
          <w:rFonts w:ascii="Times New Roman"/>
          <w:sz w:val="24"/>
        </w:rPr>
        <w:t>C) collecting a urine pregnancy test</w:t>
      </w:r>
      <w:r>
        <w:rPr>
          <w:rFonts w:ascii="Times New Roman"/>
          <w:sz w:val="24"/>
        </w:rPr>
        <w:br/>
        <w:tab/>
      </w:r>
      <w:r>
        <w:rPr>
          <w:rFonts w:ascii="Times New Roman"/>
          <w:b w:val="false"/>
          <w:i w:val="false"/>
          <w:color w:val="000000"/>
          <w:sz w:val="24"/>
        </w:rPr>
        <w:t xml:space="preserve">D) </w:t>
      </w:r>
      <w:r>
        <w:rPr>
          <w:rFonts w:ascii="Times New Roman"/>
          <w:b w:val="false"/>
          <w:i w:val="false"/>
          <w:color w:val="000000"/>
          <w:sz w:val="24"/>
        </w:rPr>
        <w:t>creating and maintaining patient medical records</w:t>
      </w:r>
      <w:r>
        <w:rPr>
          <w:rFonts w:ascii="Times New Roman"/>
          <w:sz w:val="24"/>
        </w:rPr>
      </w:r>
      <w:r>
        <w:rPr>
          <w:rFonts w:ascii="Times New Roman"/>
          <w:sz w:val="24"/>
        </w:rPr>
        <w:br/>
        <w:tab/>
      </w:r>
      <w:r>
        <w:rPr>
          <w:rFonts w:ascii="Times New Roman"/>
          <w:b w:val="false"/>
          <w:i w:val="false"/>
          <w:color w:val="000000"/>
          <w:sz w:val="24"/>
        </w:rPr>
        <w:t xml:space="preserve">E) </w:t>
      </w:r>
      <w:r>
        <w:rPr>
          <w:rFonts w:ascii="Times New Roman"/>
          <w:b w:val="false"/>
          <w:i w:val="false"/>
          <w:color w:val="000000"/>
          <w:sz w:val="24"/>
        </w:rPr>
        <w:t>performing phlebotomy</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18)</w:t>
        <w:tab/>
      </w:r>
      <w:r>
        <w:rPr>
          <w:rFonts w:ascii="Times New Roman"/>
          <w:sz w:val="24"/>
        </w:rPr>
        <w:t>An example of a clinical duty for a medical assistant is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preparing a patient for an examination</w:t>
      </w:r>
      <w:r>
        <w:rPr>
          <w:rFonts w:ascii="Times New Roman"/>
          <w:sz w:val="24"/>
        </w:rPr>
        <w:tab/>
        <w:br/>
        <w:tab/>
      </w:r>
      <w:r>
        <w:rPr>
          <w:rFonts w:ascii="Times New Roman"/>
          <w:sz w:val="24"/>
        </w:rPr>
        <w:t>B) meeting safety and fire protection standards</w:t>
      </w:r>
      <w:r>
        <w:rPr>
          <w:rFonts w:ascii="Times New Roman"/>
          <w:sz w:val="24"/>
        </w:rPr>
        <w:br/>
        <w:tab/>
      </w:r>
      <w:r>
        <w:rPr>
          <w:rFonts w:ascii="Times New Roman"/>
          <w:sz w:val="24"/>
        </w:rPr>
        <w:t>C) maintaining patient medical records</w:t>
      </w:r>
      <w:r>
        <w:rPr>
          <w:rFonts w:ascii="Times New Roman"/>
          <w:sz w:val="24"/>
        </w:rPr>
        <w:br/>
        <w:tab/>
      </w:r>
      <w:r>
        <w:rPr>
          <w:rFonts w:ascii="Times New Roman"/>
          <w:sz w:val="24"/>
        </w:rPr>
        <w:t>D) greeting patients and answering telephones</w:t>
      </w:r>
      <w:r>
        <w:rPr>
          <w:rFonts w:ascii="Times New Roman"/>
          <w:sz w:val="24"/>
        </w:rPr>
        <w:br/>
        <w:tab/>
      </w:r>
      <w:r>
        <w:rPr>
          <w:rFonts w:ascii="Times New Roman"/>
          <w:sz w:val="24"/>
        </w:rPr>
        <w:t>E) interpreting basic laboratory tests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19)</w:t>
        <w:tab/>
      </w:r>
      <w:r>
        <w:rPr>
          <w:rFonts w:ascii="Times New Roman"/>
          <w:b w:val="false"/>
          <w:i w:val="false"/>
          <w:color w:val="000000"/>
          <w:sz w:val="24"/>
        </w:rPr>
        <w:t>Which of the following examples is a laboratory duty for a medical assistant?</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 xml:space="preserve">A) </w:t>
      </w:r>
      <w:r>
        <w:rPr>
          <w:rFonts w:ascii="Times New Roman"/>
          <w:b w:val="false"/>
          <w:i w:val="false"/>
          <w:color w:val="000000"/>
          <w:sz w:val="24"/>
        </w:rPr>
        <w:t>removing sutures or changing dressings</w:t>
      </w:r>
      <w:r>
        <w:rPr>
          <w:rFonts w:ascii="Times New Roman"/>
          <w:sz w:val="24"/>
        </w:rPr>
      </w:r>
      <w:r>
        <w:rPr>
          <w:rFonts w:ascii="Times New Roman"/>
          <w:sz w:val="24"/>
        </w:rPr>
        <w:tab/>
        <w:br/>
        <w:tab/>
      </w:r>
      <w:r>
        <w:rPr>
          <w:rFonts w:ascii="Times New Roman"/>
          <w:b w:val="false"/>
          <w:i w:val="false"/>
          <w:color w:val="000000"/>
          <w:sz w:val="24"/>
        </w:rPr>
        <w:t xml:space="preserve">B) </w:t>
      </w:r>
      <w:r>
        <w:rPr>
          <w:rFonts w:ascii="Times New Roman"/>
          <w:b w:val="false"/>
          <w:i w:val="false"/>
          <w:color w:val="000000"/>
          <w:sz w:val="24"/>
        </w:rPr>
        <w:t>examining a patient</w:t>
      </w:r>
      <w:r>
        <w:rPr>
          <w:rFonts w:ascii="Times New Roman"/>
          <w:sz w:val="24"/>
        </w:rPr>
      </w:r>
      <w:r>
        <w:rPr>
          <w:rFonts w:ascii="Times New Roman"/>
          <w:sz w:val="24"/>
        </w:rPr>
        <w:br/>
        <w:tab/>
      </w:r>
      <w:r>
        <w:rPr>
          <w:rFonts w:ascii="Times New Roman"/>
          <w:b w:val="false"/>
          <w:i w:val="false"/>
          <w:color w:val="000000"/>
          <w:sz w:val="24"/>
        </w:rPr>
        <w:t xml:space="preserve">C) </w:t>
      </w:r>
      <w:r>
        <w:rPr>
          <w:rFonts w:ascii="Times New Roman"/>
          <w:b w:val="false"/>
          <w:i w:val="false"/>
          <w:color w:val="000000"/>
          <w:sz w:val="24"/>
        </w:rPr>
        <w:t>teaching patients to collect specific specimens properly</w:t>
      </w:r>
      <w:r>
        <w:rPr>
          <w:rFonts w:ascii="Times New Roman"/>
          <w:sz w:val="24"/>
        </w:rPr>
      </w:r>
      <w:r>
        <w:rPr>
          <w:rFonts w:ascii="Times New Roman"/>
          <w:sz w:val="24"/>
        </w:rPr>
        <w:br/>
        <w:tab/>
      </w:r>
      <w:r>
        <w:rPr>
          <w:rFonts w:ascii="Times New Roman"/>
          <w:b w:val="false"/>
          <w:i w:val="false"/>
          <w:color w:val="000000"/>
          <w:sz w:val="24"/>
        </w:rPr>
        <w:t xml:space="preserve">D) </w:t>
      </w:r>
      <w:r>
        <w:rPr>
          <w:rFonts w:ascii="Times New Roman"/>
          <w:b w:val="false"/>
          <w:i w:val="false"/>
          <w:color w:val="000000"/>
          <w:sz w:val="24"/>
        </w:rPr>
        <w:t>supervising personnel</w:t>
      </w:r>
      <w:r>
        <w:rPr>
          <w:rFonts w:ascii="Times New Roman"/>
          <w:sz w:val="24"/>
        </w:rPr>
      </w:r>
      <w:r>
        <w:rPr>
          <w:rFonts w:ascii="Times New Roman"/>
          <w:sz w:val="24"/>
        </w:rPr>
        <w:br/>
        <w:tab/>
      </w:r>
      <w:r>
        <w:rPr>
          <w:rFonts w:ascii="Times New Roman"/>
          <w:b w:val="false"/>
          <w:i w:val="false"/>
          <w:color w:val="000000"/>
          <w:sz w:val="24"/>
        </w:rPr>
        <w:t xml:space="preserve">E) </w:t>
      </w:r>
      <w:r>
        <w:rPr>
          <w:rFonts w:ascii="Times New Roman"/>
          <w:b w:val="false"/>
          <w:i w:val="false"/>
          <w:color w:val="000000"/>
          <w:sz w:val="24"/>
        </w:rPr>
        <w:t>preparing a patient for an examination</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20)</w:t>
        <w:tab/>
      </w:r>
      <w:r>
        <w:rPr>
          <w:rFonts w:ascii="Times New Roman"/>
          <w:b w:val="false"/>
          <w:i w:val="false"/>
          <w:color w:val="000000"/>
          <w:sz w:val="24"/>
        </w:rPr>
        <w:t>Testing the functioning of a patient's eyes and eye muscles is an example of which type of task?</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Clinical</w:t>
      </w:r>
      <w:r>
        <w:rPr>
          <w:rFonts w:ascii="Times New Roman"/>
          <w:sz w:val="24"/>
        </w:rPr>
        <w:tab/>
        <w:br/>
        <w:tab/>
      </w:r>
      <w:r>
        <w:rPr>
          <w:rFonts w:ascii="Times New Roman"/>
          <w:sz w:val="24"/>
        </w:rPr>
        <w:t>B) Administrative</w:t>
      </w:r>
      <w:r>
        <w:rPr>
          <w:rFonts w:ascii="Times New Roman"/>
          <w:sz w:val="24"/>
        </w:rPr>
        <w:br/>
        <w:tab/>
      </w:r>
      <w:r>
        <w:rPr>
          <w:rFonts w:ascii="Times New Roman"/>
          <w:sz w:val="24"/>
        </w:rPr>
        <w:t>C) Unauthorized</w:t>
      </w:r>
      <w:r>
        <w:rPr>
          <w:rFonts w:ascii="Times New Roman"/>
          <w:sz w:val="24"/>
        </w:rPr>
        <w:br/>
        <w:tab/>
      </w:r>
      <w:r>
        <w:rPr>
          <w:rFonts w:ascii="Times New Roman"/>
          <w:sz w:val="24"/>
        </w:rPr>
        <w:t>D) Laboratory</w:t>
      </w:r>
      <w:r>
        <w:rPr>
          <w:rFonts w:ascii="Times New Roman"/>
          <w:sz w:val="24"/>
        </w:rPr>
        <w:br/>
        <w:tab/>
      </w:r>
      <w:r>
        <w:rPr>
          <w:rFonts w:ascii="Times New Roman"/>
          <w:sz w:val="24"/>
        </w:rPr>
        <w:t>E) Specialized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21)</w:t>
        <w:tab/>
      </w:r>
      <w:r>
        <w:rPr>
          <w:rFonts w:ascii="Times New Roman"/>
          <w:sz w:val="24"/>
        </w:rPr>
        <w:t>The expectations for medical assistants have increased because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 xml:space="preserve">A) </w:t>
      </w:r>
      <w:r>
        <w:rPr>
          <w:rFonts w:ascii="Times New Roman"/>
          <w:b w:val="false"/>
          <w:i w:val="false"/>
          <w:color w:val="000000"/>
          <w:sz w:val="24"/>
        </w:rPr>
        <w:t>they are not paid as much as other healthcare workers</w:t>
      </w:r>
      <w:r>
        <w:rPr>
          <w:rFonts w:ascii="Times New Roman"/>
          <w:sz w:val="24"/>
        </w:rPr>
      </w:r>
      <w:r>
        <w:rPr>
          <w:rFonts w:ascii="Times New Roman"/>
          <w:sz w:val="24"/>
        </w:rPr>
        <w:tab/>
        <w:br/>
        <w:tab/>
      </w:r>
      <w:r>
        <w:rPr>
          <w:rFonts w:ascii="Times New Roman"/>
          <w:b w:val="false"/>
          <w:i w:val="false"/>
          <w:color w:val="000000"/>
          <w:sz w:val="24"/>
        </w:rPr>
        <w:t xml:space="preserve">B) </w:t>
      </w:r>
      <w:r>
        <w:rPr>
          <w:rFonts w:ascii="Times New Roman"/>
          <w:b w:val="false"/>
          <w:i w:val="false"/>
          <w:color w:val="000000"/>
          <w:sz w:val="24"/>
        </w:rPr>
        <w:t>of changes in healthcare and availability of more formal training</w:t>
      </w:r>
      <w:r>
        <w:rPr>
          <w:rFonts w:ascii="Times New Roman"/>
          <w:sz w:val="24"/>
        </w:rPr>
      </w:r>
      <w:r>
        <w:rPr>
          <w:rFonts w:ascii="Times New Roman"/>
          <w:sz w:val="24"/>
        </w:rPr>
        <w:br/>
        <w:tab/>
      </w:r>
      <w:r>
        <w:rPr>
          <w:rFonts w:ascii="Times New Roman"/>
          <w:b w:val="false"/>
          <w:i w:val="false"/>
          <w:color w:val="000000"/>
          <w:sz w:val="24"/>
        </w:rPr>
        <w:t xml:space="preserve">C) </w:t>
      </w:r>
      <w:r>
        <w:rPr>
          <w:rFonts w:ascii="Times New Roman"/>
          <w:b w:val="false"/>
          <w:i w:val="false"/>
          <w:color w:val="000000"/>
          <w:sz w:val="24"/>
        </w:rPr>
        <w:t>the numbers of other healthcare workers are not adequate to fill the need</w:t>
      </w:r>
      <w:r>
        <w:rPr>
          <w:rFonts w:ascii="Times New Roman"/>
          <w:sz w:val="24"/>
        </w:rPr>
      </w:r>
      <w:r>
        <w:rPr>
          <w:rFonts w:ascii="Times New Roman"/>
          <w:sz w:val="24"/>
        </w:rPr>
        <w:br/>
        <w:tab/>
      </w:r>
      <w:r>
        <w:rPr>
          <w:rFonts w:ascii="Times New Roman"/>
          <w:sz w:val="24"/>
        </w:rPr>
        <w:t>D) of the change in the billing systems for insurance companies</w:t>
      </w:r>
      <w:r>
        <w:rPr>
          <w:rFonts w:ascii="Times New Roman"/>
          <w:sz w:val="24"/>
        </w:rPr>
        <w:br/>
        <w:tab/>
      </w:r>
      <w:r>
        <w:rPr>
          <w:rFonts w:ascii="Times New Roman"/>
          <w:sz w:val="24"/>
        </w:rPr>
        <w:t>E) not enough students are taking medical assisting courses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22)</w:t>
        <w:tab/>
      </w:r>
      <w:r>
        <w:rPr>
          <w:rFonts w:ascii="Times New Roman"/>
          <w:sz w:val="24"/>
        </w:rPr>
        <w:t>Confirmation by an organization that an individual is qualified to perform a job to professional standards is known as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registration</w:t>
      </w:r>
      <w:r>
        <w:rPr>
          <w:rFonts w:ascii="Times New Roman"/>
          <w:sz w:val="24"/>
        </w:rPr>
        <w:tab/>
        <w:br/>
        <w:tab/>
      </w:r>
      <w:r>
        <w:rPr>
          <w:rFonts w:ascii="Times New Roman"/>
          <w:sz w:val="24"/>
        </w:rPr>
        <w:t>B) certification</w:t>
      </w:r>
      <w:r>
        <w:rPr>
          <w:rFonts w:ascii="Times New Roman"/>
          <w:sz w:val="24"/>
        </w:rPr>
        <w:br/>
        <w:tab/>
      </w:r>
      <w:r>
        <w:rPr>
          <w:rFonts w:ascii="Times New Roman"/>
          <w:sz w:val="24"/>
        </w:rPr>
        <w:t>C) credentialing</w:t>
      </w:r>
      <w:r>
        <w:rPr>
          <w:rFonts w:ascii="Times New Roman"/>
          <w:sz w:val="24"/>
        </w:rPr>
        <w:br/>
        <w:tab/>
      </w:r>
      <w:r>
        <w:rPr>
          <w:rFonts w:ascii="Times New Roman"/>
          <w:sz w:val="24"/>
        </w:rPr>
        <w:t>D) cross-training</w:t>
      </w:r>
      <w:r>
        <w:rPr>
          <w:rFonts w:ascii="Times New Roman"/>
          <w:sz w:val="24"/>
        </w:rPr>
        <w:br/>
        <w:tab/>
      </w:r>
      <w:r>
        <w:rPr>
          <w:rFonts w:ascii="Times New Roman"/>
          <w:sz w:val="24"/>
        </w:rPr>
        <w:t>E) professional development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23)</w:t>
        <w:tab/>
      </w:r>
      <w:r>
        <w:rPr>
          <w:rFonts w:ascii="Times New Roman"/>
          <w:sz w:val="24"/>
        </w:rPr>
        <w:t>Which organization accredits private postsecondary institutions and programs that prepare students for entry into the medical assisting profession?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Commission on Accreditation of Allied Health Education Programs</w:t>
      </w:r>
      <w:r>
        <w:rPr>
          <w:rFonts w:ascii="Times New Roman"/>
          <w:sz w:val="24"/>
        </w:rPr>
        <w:tab/>
        <w:br/>
        <w:tab/>
      </w:r>
      <w:r>
        <w:rPr>
          <w:rFonts w:ascii="Times New Roman"/>
          <w:sz w:val="24"/>
        </w:rPr>
        <w:t>B) National Center for Competency Testing</w:t>
      </w:r>
      <w:r>
        <w:rPr>
          <w:rFonts w:ascii="Times New Roman"/>
          <w:sz w:val="24"/>
        </w:rPr>
        <w:br/>
        <w:tab/>
      </w:r>
      <w:r>
        <w:rPr>
          <w:rFonts w:ascii="Times New Roman"/>
          <w:sz w:val="24"/>
        </w:rPr>
        <w:t>C) National Association for Health Professionals</w:t>
      </w:r>
      <w:r>
        <w:rPr>
          <w:rFonts w:ascii="Times New Roman"/>
          <w:sz w:val="24"/>
        </w:rPr>
        <w:br/>
        <w:tab/>
      </w:r>
      <w:r>
        <w:rPr>
          <w:rFonts w:ascii="Times New Roman"/>
          <w:sz w:val="24"/>
        </w:rPr>
        <w:t>D) National Healthcareer Association</w:t>
      </w:r>
      <w:r>
        <w:rPr>
          <w:rFonts w:ascii="Times New Roman"/>
          <w:sz w:val="24"/>
        </w:rPr>
        <w:br/>
        <w:tab/>
      </w:r>
      <w:r>
        <w:rPr>
          <w:rFonts w:ascii="Times New Roman"/>
          <w:sz w:val="24"/>
        </w:rPr>
        <w:t>E) Accrediting Bureau of Health Education Schools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24)</w:t>
        <w:tab/>
      </w:r>
      <w:r>
        <w:rPr>
          <w:rFonts w:ascii="Times New Roman"/>
          <w:sz w:val="24"/>
        </w:rPr>
        <w:t>Which organization works with the Medical Assisting Educational Review Board to ensure that accredited schools provide a competency-based education?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Commission on Accreditation of Allied Health Education Programs</w:t>
      </w:r>
      <w:r>
        <w:rPr>
          <w:rFonts w:ascii="Times New Roman"/>
          <w:sz w:val="24"/>
        </w:rPr>
        <w:tab/>
        <w:br/>
        <w:tab/>
      </w:r>
      <w:r>
        <w:rPr>
          <w:rFonts w:ascii="Times New Roman"/>
          <w:sz w:val="24"/>
        </w:rPr>
        <w:t>B) National Center for Competency Testing</w:t>
      </w:r>
      <w:r>
        <w:rPr>
          <w:rFonts w:ascii="Times New Roman"/>
          <w:sz w:val="24"/>
        </w:rPr>
        <w:br/>
        <w:tab/>
      </w:r>
      <w:r>
        <w:rPr>
          <w:rFonts w:ascii="Times New Roman"/>
          <w:sz w:val="24"/>
        </w:rPr>
        <w:t>C) National Association for Health Professionals</w:t>
      </w:r>
      <w:r>
        <w:rPr>
          <w:rFonts w:ascii="Times New Roman"/>
          <w:sz w:val="24"/>
        </w:rPr>
        <w:br/>
        <w:tab/>
      </w:r>
      <w:r>
        <w:rPr>
          <w:rFonts w:ascii="Times New Roman"/>
          <w:sz w:val="24"/>
        </w:rPr>
        <w:t>D) National Healthcareer Association</w:t>
      </w:r>
      <w:r>
        <w:rPr>
          <w:rFonts w:ascii="Times New Roman"/>
          <w:sz w:val="24"/>
        </w:rPr>
        <w:br/>
        <w:tab/>
      </w:r>
      <w:r>
        <w:rPr>
          <w:rFonts w:ascii="Times New Roman"/>
          <w:sz w:val="24"/>
        </w:rPr>
        <w:t>E) Accrediting Bureau of Health Education Schools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25)</w:t>
        <w:tab/>
      </w:r>
      <w:r>
        <w:rPr>
          <w:rFonts w:ascii="Times New Roman"/>
          <w:sz w:val="24"/>
        </w:rPr>
        <w:t>Which organization awards the CMA credential?</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American Medical Technologists</w:t>
      </w:r>
      <w:r>
        <w:rPr>
          <w:rFonts w:ascii="Times New Roman"/>
          <w:sz w:val="24"/>
        </w:rPr>
        <w:tab/>
        <w:br/>
        <w:tab/>
      </w:r>
      <w:r>
        <w:rPr>
          <w:rFonts w:ascii="Times New Roman"/>
          <w:sz w:val="24"/>
        </w:rPr>
        <w:t>B) National Healthcareer Association</w:t>
      </w:r>
      <w:r>
        <w:rPr>
          <w:rFonts w:ascii="Times New Roman"/>
          <w:sz w:val="24"/>
        </w:rPr>
        <w:br/>
        <w:tab/>
      </w:r>
      <w:r>
        <w:rPr>
          <w:rFonts w:ascii="Times New Roman"/>
          <w:sz w:val="24"/>
        </w:rPr>
        <w:t>C) American Association of Medical Assistants</w:t>
      </w:r>
      <w:r>
        <w:rPr>
          <w:rFonts w:ascii="Times New Roman"/>
          <w:sz w:val="24"/>
        </w:rPr>
        <w:br/>
        <w:tab/>
      </w:r>
      <w:r>
        <w:rPr>
          <w:rFonts w:ascii="Times New Roman"/>
          <w:sz w:val="24"/>
        </w:rPr>
        <w:t>D) National Association for Health Professionals</w:t>
      </w:r>
      <w:r>
        <w:rPr>
          <w:rFonts w:ascii="Times New Roman"/>
          <w:sz w:val="24"/>
        </w:rPr>
        <w:br/>
        <w:tab/>
      </w:r>
      <w:r>
        <w:rPr>
          <w:rFonts w:ascii="Times New Roman"/>
          <w:sz w:val="24"/>
        </w:rPr>
        <w:t>E) National Center for Competency Testing</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26)</w:t>
        <w:tab/>
      </w:r>
      <w:r>
        <w:rPr>
          <w:rFonts w:ascii="Times New Roman"/>
          <w:sz w:val="24"/>
        </w:rPr>
        <w:t>Which organization awards the Registered Medical Assistant credential?</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American Medical Technologists</w:t>
      </w:r>
      <w:r>
        <w:rPr>
          <w:rFonts w:ascii="Times New Roman"/>
          <w:sz w:val="24"/>
        </w:rPr>
        <w:tab/>
        <w:br/>
        <w:tab/>
      </w:r>
      <w:r>
        <w:rPr>
          <w:rFonts w:ascii="Times New Roman"/>
          <w:sz w:val="24"/>
        </w:rPr>
        <w:t>B) National Healthcareer Association</w:t>
      </w:r>
      <w:r>
        <w:rPr>
          <w:rFonts w:ascii="Times New Roman"/>
          <w:sz w:val="24"/>
        </w:rPr>
        <w:br/>
        <w:tab/>
      </w:r>
      <w:r>
        <w:rPr>
          <w:rFonts w:ascii="Times New Roman"/>
          <w:sz w:val="24"/>
        </w:rPr>
        <w:t>C) American Association of Medical Assistants</w:t>
      </w:r>
      <w:r>
        <w:rPr>
          <w:rFonts w:ascii="Times New Roman"/>
          <w:sz w:val="24"/>
        </w:rPr>
        <w:br/>
        <w:tab/>
      </w:r>
      <w:r>
        <w:rPr>
          <w:rFonts w:ascii="Times New Roman"/>
          <w:sz w:val="24"/>
        </w:rPr>
        <w:t>D) National Association for Health Professionals</w:t>
      </w:r>
      <w:r>
        <w:rPr>
          <w:rFonts w:ascii="Times New Roman"/>
          <w:sz w:val="24"/>
        </w:rPr>
        <w:br/>
        <w:tab/>
      </w:r>
      <w:r>
        <w:rPr>
          <w:rFonts w:ascii="Times New Roman"/>
          <w:sz w:val="24"/>
        </w:rPr>
        <w:t>E) National Center for Competency Testing</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27)</w:t>
        <w:tab/>
      </w:r>
      <w:r>
        <w:rPr>
          <w:rFonts w:ascii="Times New Roman"/>
          <w:sz w:val="24"/>
        </w:rPr>
        <w:t>Although medical assistants are presently not required to be credentialed, which two regulations are making credentialing a logical step in the hiring process?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OSHA and HIPAA</w:t>
      </w:r>
      <w:r>
        <w:rPr>
          <w:rFonts w:ascii="Times New Roman"/>
          <w:sz w:val="24"/>
        </w:rPr>
        <w:tab/>
        <w:br/>
        <w:tab/>
      </w:r>
      <w:r>
        <w:rPr>
          <w:rFonts w:ascii="Times New Roman"/>
          <w:b w:val="false"/>
          <w:i w:val="false"/>
          <w:color w:val="000000"/>
          <w:sz w:val="24"/>
        </w:rPr>
        <w:t xml:space="preserve">B) </w:t>
      </w:r>
      <w:r>
        <w:rPr>
          <w:rFonts w:ascii="Times New Roman"/>
          <w:b w:val="false"/>
          <w:i w:val="false"/>
          <w:color w:val="000000"/>
          <w:sz w:val="24"/>
        </w:rPr>
        <w:t>CLIA '88 and OSHA</w:t>
      </w:r>
      <w:r>
        <w:rPr>
          <w:rFonts w:ascii="Times New Roman"/>
          <w:sz w:val="24"/>
        </w:rPr>
      </w:r>
      <w:r>
        <w:rPr>
          <w:rFonts w:ascii="Times New Roman"/>
          <w:sz w:val="24"/>
        </w:rPr>
        <w:br/>
        <w:tab/>
      </w:r>
      <w:r>
        <w:rPr>
          <w:rFonts w:ascii="Times New Roman"/>
          <w:b w:val="false"/>
          <w:i w:val="false"/>
          <w:color w:val="000000"/>
          <w:sz w:val="24"/>
        </w:rPr>
        <w:t xml:space="preserve">C) </w:t>
      </w:r>
      <w:r>
        <w:rPr>
          <w:rFonts w:ascii="Times New Roman"/>
          <w:b w:val="false"/>
          <w:i w:val="false"/>
          <w:color w:val="000000"/>
          <w:sz w:val="24"/>
        </w:rPr>
        <w:t>CLIA '88 and HIPAA</w:t>
      </w:r>
      <w:r>
        <w:rPr>
          <w:rFonts w:ascii="Times New Roman"/>
          <w:sz w:val="24"/>
        </w:rPr>
      </w:r>
      <w:r>
        <w:rPr>
          <w:rFonts w:ascii="Times New Roman"/>
          <w:sz w:val="24"/>
        </w:rPr>
        <w:br/>
        <w:tab/>
      </w:r>
      <w:r>
        <w:rPr>
          <w:rFonts w:ascii="Times New Roman"/>
          <w:sz w:val="24"/>
        </w:rPr>
        <w:t>D) HIPAA and AAMA</w:t>
      </w:r>
      <w:r>
        <w:rPr>
          <w:rFonts w:ascii="Times New Roman"/>
          <w:sz w:val="24"/>
        </w:rPr>
        <w:br/>
        <w:tab/>
      </w:r>
      <w:r>
        <w:rPr>
          <w:rFonts w:ascii="Times New Roman"/>
          <w:sz w:val="24"/>
        </w:rPr>
        <w:t>E) AAMA and OSHA</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28)</w:t>
        <w:tab/>
      </w:r>
      <w:r>
        <w:rPr>
          <w:rFonts w:ascii="Times New Roman"/>
          <w:sz w:val="24"/>
        </w:rPr>
        <w:t>Kendra works as a medical assistant at Baker Medical Associates, a group of five physicians. She has been asked to help the physicians analyze the practice and suggest potential areas for improvement. This task would be classified as an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entry-level administrative duty</w:t>
      </w:r>
      <w:r>
        <w:rPr>
          <w:rFonts w:ascii="Times New Roman"/>
          <w:sz w:val="24"/>
        </w:rPr>
        <w:tab/>
        <w:br/>
        <w:tab/>
      </w:r>
      <w:r>
        <w:rPr>
          <w:rFonts w:ascii="Times New Roman"/>
          <w:sz w:val="24"/>
        </w:rPr>
        <w:t>B) entry-level clinical duty</w:t>
      </w:r>
      <w:r>
        <w:rPr>
          <w:rFonts w:ascii="Times New Roman"/>
          <w:sz w:val="24"/>
        </w:rPr>
        <w:br/>
        <w:tab/>
      </w:r>
      <w:r>
        <w:rPr>
          <w:rFonts w:ascii="Times New Roman"/>
          <w:sz w:val="24"/>
        </w:rPr>
        <w:t>C) entry-level general duty</w:t>
      </w:r>
      <w:r>
        <w:rPr>
          <w:rFonts w:ascii="Times New Roman"/>
          <w:sz w:val="24"/>
        </w:rPr>
        <w:br/>
        <w:tab/>
      </w:r>
      <w:r>
        <w:rPr>
          <w:rFonts w:ascii="Times New Roman"/>
          <w:sz w:val="24"/>
        </w:rPr>
        <w:t>D) advanced administrative duty</w:t>
      </w:r>
      <w:r>
        <w:rPr>
          <w:rFonts w:ascii="Times New Roman"/>
          <w:sz w:val="24"/>
        </w:rPr>
        <w:br/>
        <w:tab/>
      </w:r>
      <w:r>
        <w:rPr>
          <w:rFonts w:ascii="Times New Roman"/>
          <w:sz w:val="24"/>
        </w:rPr>
        <w:t>E) advanced clinical duty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29)</w:t>
        <w:tab/>
      </w:r>
      <w:r>
        <w:rPr>
          <w:rFonts w:ascii="Times New Roman"/>
          <w:sz w:val="24"/>
        </w:rPr>
        <w:t>Marco is a medical assistant at Plymouth General Hospital. When he reports for work this morning, his supervisor asks him to draw blood for STAT (immediate) laboratory tests for Bertha Grover in room 3114. This task would be classified as an 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entry-level laboratory duty</w:t>
      </w:r>
      <w:r>
        <w:rPr>
          <w:rFonts w:ascii="Times New Roman"/>
          <w:sz w:val="24"/>
        </w:rPr>
        <w:tab/>
        <w:br/>
        <w:tab/>
      </w:r>
      <w:r>
        <w:rPr>
          <w:rFonts w:ascii="Times New Roman"/>
          <w:sz w:val="24"/>
        </w:rPr>
        <w:t>B) entry-level clinical duty</w:t>
      </w:r>
      <w:r>
        <w:rPr>
          <w:rFonts w:ascii="Times New Roman"/>
          <w:sz w:val="24"/>
        </w:rPr>
        <w:br/>
        <w:tab/>
      </w:r>
      <w:r>
        <w:rPr>
          <w:rFonts w:ascii="Times New Roman"/>
          <w:sz w:val="24"/>
        </w:rPr>
        <w:t>C) entry-level general duty</w:t>
      </w:r>
      <w:r>
        <w:rPr>
          <w:rFonts w:ascii="Times New Roman"/>
          <w:sz w:val="24"/>
        </w:rPr>
        <w:br/>
        <w:tab/>
      </w:r>
      <w:r>
        <w:rPr>
          <w:rFonts w:ascii="Times New Roman"/>
          <w:sz w:val="24"/>
        </w:rPr>
        <w:t>D) advanced laboratory duty</w:t>
      </w:r>
      <w:r>
        <w:rPr>
          <w:rFonts w:ascii="Times New Roman"/>
          <w:sz w:val="24"/>
        </w:rPr>
        <w:br/>
        <w:tab/>
      </w:r>
      <w:r>
        <w:rPr>
          <w:rFonts w:ascii="Times New Roman"/>
          <w:sz w:val="24"/>
        </w:rPr>
        <w:t>E) advanced clinical duty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30)</w:t>
        <w:tab/>
      </w:r>
      <w:r>
        <w:rPr>
          <w:rFonts w:ascii="Times New Roman"/>
          <w:b w:val="false"/>
          <w:i w:val="false"/>
          <w:color w:val="000000"/>
          <w:sz w:val="24"/>
        </w:rPr>
        <w:t xml:space="preserve">Which of the following is </w:t>
      </w:r>
      <w:r>
        <w:rPr>
          <w:rFonts w:ascii="Times New Roman"/>
          <w:b w:val="false"/>
          <w:i/>
          <w:color w:val="000000"/>
          <w:sz w:val="24"/>
        </w:rPr>
        <w:t>not</w:t>
      </w:r>
      <w:r>
        <w:rPr>
          <w:rFonts w:ascii="Times New Roman"/>
          <w:b w:val="false"/>
          <w:i w:val="false"/>
          <w:color w:val="000000"/>
          <w:sz w:val="24"/>
        </w:rPr>
        <w:t xml:space="preserve"> a benefit of joining a professional association?</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networking with other health professionals</w:t>
      </w:r>
      <w:r>
        <w:rPr>
          <w:rFonts w:ascii="Times New Roman"/>
          <w:sz w:val="24"/>
        </w:rPr>
        <w:tab/>
        <w:br/>
        <w:tab/>
      </w:r>
      <w:r>
        <w:rPr>
          <w:rFonts w:ascii="Times New Roman"/>
          <w:sz w:val="24"/>
        </w:rPr>
        <w:t>B) achieving career goals</w:t>
      </w:r>
      <w:r>
        <w:rPr>
          <w:rFonts w:ascii="Times New Roman"/>
          <w:sz w:val="24"/>
        </w:rPr>
        <w:br/>
        <w:tab/>
      </w:r>
      <w:r>
        <w:rPr>
          <w:rFonts w:ascii="Times New Roman"/>
          <w:sz w:val="24"/>
        </w:rPr>
        <w:t>C) scoring higher on exams</w:t>
      </w:r>
      <w:r>
        <w:rPr>
          <w:rFonts w:ascii="Times New Roman"/>
          <w:sz w:val="24"/>
        </w:rPr>
        <w:br/>
        <w:tab/>
      </w:r>
      <w:r>
        <w:rPr>
          <w:rFonts w:ascii="Times New Roman"/>
          <w:sz w:val="24"/>
        </w:rPr>
        <w:t>D) furthering the medical profession</w:t>
      </w:r>
      <w:r>
        <w:rPr>
          <w:rFonts w:ascii="Times New Roman"/>
          <w:sz w:val="24"/>
        </w:rPr>
        <w:br/>
        <w:tab/>
      </w:r>
      <w:r>
        <w:rPr>
          <w:rFonts w:ascii="Times New Roman"/>
          <w:sz w:val="24"/>
        </w:rPr>
        <w:t>E) gaining opportunities for continuing education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31)</w:t>
        <w:tab/>
      </w:r>
      <w:r>
        <w:rPr>
          <w:rFonts w:ascii="Times New Roman"/>
          <w:b w:val="false"/>
          <w:i w:val="false"/>
          <w:color w:val="000000"/>
          <w:sz w:val="24"/>
        </w:rPr>
        <w:t xml:space="preserve">Which of the following is </w:t>
      </w:r>
      <w:r>
        <w:rPr>
          <w:rFonts w:ascii="Times New Roman"/>
          <w:b w:val="false"/>
          <w:i/>
          <w:color w:val="000000"/>
          <w:sz w:val="24"/>
        </w:rPr>
        <w:t>not</w:t>
      </w:r>
      <w:r>
        <w:rPr>
          <w:rFonts w:ascii="Times New Roman"/>
          <w:b w:val="false"/>
          <w:i w:val="false"/>
          <w:color w:val="000000"/>
          <w:sz w:val="24"/>
        </w:rPr>
        <w:t xml:space="preserve"> a frequently performed responsibility identified in of the AAMA's Occupational Analysis?</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Abide by principles and laws related to confidentiality.</w:t>
      </w:r>
      <w:r>
        <w:rPr>
          <w:rFonts w:ascii="Times New Roman"/>
          <w:sz w:val="24"/>
        </w:rPr>
        <w:tab/>
        <w:br/>
        <w:tab/>
      </w:r>
      <w:r>
        <w:rPr>
          <w:rFonts w:ascii="Times New Roman"/>
          <w:sz w:val="24"/>
        </w:rPr>
        <w:t>B) Identify potential employment opportunities for qualified medical assistants.</w:t>
      </w:r>
      <w:r>
        <w:rPr>
          <w:rFonts w:ascii="Times New Roman"/>
          <w:sz w:val="24"/>
        </w:rPr>
        <w:br/>
        <w:tab/>
      </w:r>
      <w:r>
        <w:rPr>
          <w:rFonts w:ascii="Times New Roman"/>
          <w:b w:val="false"/>
          <w:i w:val="false"/>
          <w:color w:val="000000"/>
          <w:sz w:val="24"/>
        </w:rPr>
        <w:t>C) Adapt communications to an individual’s understanding.</w:t>
      </w:r>
      <w:r>
        <w:rPr>
          <w:rFonts w:ascii="Times New Roman"/>
          <w:sz w:val="24"/>
        </w:rPr>
      </w:r>
      <w:r>
        <w:rPr>
          <w:rFonts w:ascii="Times New Roman"/>
          <w:sz w:val="24"/>
        </w:rPr>
        <w:br/>
        <w:tab/>
      </w:r>
      <w:r>
        <w:rPr>
          <w:rFonts w:ascii="Times New Roman"/>
          <w:sz w:val="24"/>
        </w:rPr>
        <w:t>D) Demonstrate respect for individual diversity (culture, ethnicity, gender, race, religion, age, economic status).</w:t>
      </w:r>
      <w:r>
        <w:rPr>
          <w:rFonts w:ascii="Times New Roman"/>
          <w:sz w:val="24"/>
        </w:rPr>
        <w:br/>
        <w:tab/>
      </w:r>
      <w:r>
        <w:rPr>
          <w:rFonts w:ascii="Times New Roman"/>
          <w:sz w:val="24"/>
        </w:rPr>
        <w:t>E) Employ professional techniques during verbal, nonverbal, and text-based interactions.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32)</w:t>
        <w:tab/>
      </w:r>
      <w:r>
        <w:rPr>
          <w:rFonts w:ascii="Times New Roman"/>
          <w:b w:val="false"/>
          <w:i w:val="false"/>
          <w:color w:val="000000"/>
          <w:sz w:val="24"/>
        </w:rPr>
        <w:t>The independent agency that certifies the validity of competency and knowledge of the medical profession through examination and awards designations, such as the National Certified Medical Assistant, is the __________.</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National Healthcareer Association</w:t>
      </w:r>
      <w:r>
        <w:rPr>
          <w:rFonts w:ascii="Times New Roman"/>
          <w:sz w:val="24"/>
        </w:rPr>
        <w:tab/>
        <w:br/>
        <w:tab/>
      </w:r>
      <w:r>
        <w:rPr>
          <w:rFonts w:ascii="Times New Roman"/>
          <w:sz w:val="24"/>
        </w:rPr>
        <w:t>B) National Association for Health Professionals</w:t>
      </w:r>
      <w:r>
        <w:rPr>
          <w:rFonts w:ascii="Times New Roman"/>
          <w:sz w:val="24"/>
        </w:rPr>
        <w:br/>
        <w:tab/>
      </w:r>
      <w:r>
        <w:rPr>
          <w:rFonts w:ascii="Times New Roman"/>
          <w:sz w:val="24"/>
        </w:rPr>
        <w:t>C) American Association of Medical Assistants</w:t>
      </w:r>
      <w:r>
        <w:rPr>
          <w:rFonts w:ascii="Times New Roman"/>
          <w:sz w:val="24"/>
        </w:rPr>
        <w:br/>
        <w:tab/>
      </w:r>
      <w:r>
        <w:rPr>
          <w:rFonts w:ascii="Times New Roman"/>
          <w:sz w:val="24"/>
        </w:rPr>
        <w:t>D) National Center for Competency Testing</w:t>
      </w:r>
      <w:r>
        <w:rPr>
          <w:rFonts w:ascii="Times New Roman"/>
          <w:sz w:val="24"/>
        </w:rPr>
        <w:br/>
        <w:tab/>
      </w:r>
      <w:r>
        <w:rPr>
          <w:rFonts w:ascii="Times New Roman"/>
          <w:sz w:val="24"/>
        </w:rPr>
        <w:t>E) American Medical Technologists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33)</w:t>
        <w:tab/>
      </w:r>
      <w:r>
        <w:rPr>
          <w:rFonts w:ascii="Times New Roman"/>
          <w:b w:val="false"/>
          <w:i w:val="false"/>
          <w:color w:val="000000"/>
          <w:sz w:val="24"/>
        </w:rPr>
        <w:t>Shelby has been working as a administrative health assistant at Brownville Medical Clinic for six years. She loves her job and wants to make this her career. She wants to show her commitment to her career by becoming credentialed. Her supervisor has told her that if she becomes credentialed, she will be offered a 5% raise. Which of the following organizations offers a credential that would be useful to Shelby in her job?</w:t>
      </w:r>
      <w:r>
        <w:rPr>
          <w:rFonts w:ascii="Times New Roman"/>
          <w:sz w:val="24"/>
        </w:rPr>
        <w:br/>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National Healthcareer Association</w:t>
      </w:r>
      <w:r>
        <w:rPr>
          <w:rFonts w:ascii="Times New Roman"/>
          <w:sz w:val="24"/>
        </w:rPr>
        <w:tab/>
        <w:br/>
        <w:tab/>
      </w:r>
      <w:r>
        <w:rPr>
          <w:rFonts w:ascii="Times New Roman"/>
          <w:sz w:val="24"/>
        </w:rPr>
        <w:t>B) National Association for Health Professionals</w:t>
      </w:r>
      <w:r>
        <w:rPr>
          <w:rFonts w:ascii="Times New Roman"/>
          <w:sz w:val="24"/>
        </w:rPr>
        <w:br/>
        <w:tab/>
      </w:r>
      <w:r>
        <w:rPr>
          <w:rFonts w:ascii="Times New Roman"/>
          <w:sz w:val="24"/>
        </w:rPr>
        <w:t>C) American Association of Medical Assistants</w:t>
      </w:r>
      <w:r>
        <w:rPr>
          <w:rFonts w:ascii="Times New Roman"/>
          <w:sz w:val="24"/>
        </w:rPr>
        <w:br/>
        <w:tab/>
      </w:r>
      <w:r>
        <w:rPr>
          <w:rFonts w:ascii="Times New Roman"/>
          <w:sz w:val="24"/>
        </w:rPr>
        <w:t>D) National Center for Competency Testing</w:t>
      </w:r>
      <w:r>
        <w:rPr>
          <w:rFonts w:ascii="Times New Roman"/>
          <w:sz w:val="24"/>
        </w:rPr>
        <w:br/>
        <w:tab/>
      </w:r>
      <w:r>
        <w:rPr>
          <w:rFonts w:ascii="Times New Roman"/>
          <w:sz w:val="24"/>
        </w:rPr>
        <w:t>E) American Medical Technologists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34)</w:t>
        <w:tab/>
      </w:r>
      <w:r>
        <w:rPr>
          <w:rFonts w:ascii="Times New Roman"/>
          <w:sz w:val="24"/>
        </w:rPr>
        <w:t>How many contact hours must a certified medical assistant accumulate in a 5-year period in order to recertify?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15</w:t>
      </w:r>
      <w:r>
        <w:rPr>
          <w:rFonts w:ascii="Times New Roman"/>
          <w:sz w:val="24"/>
        </w:rPr>
        <w:tab/>
        <w:br/>
        <w:tab/>
      </w:r>
      <w:r>
        <w:rPr>
          <w:rFonts w:ascii="Times New Roman"/>
          <w:sz w:val="24"/>
        </w:rPr>
        <w:t>B) 30</w:t>
      </w:r>
      <w:r>
        <w:rPr>
          <w:rFonts w:ascii="Times New Roman"/>
          <w:sz w:val="24"/>
        </w:rPr>
        <w:br/>
        <w:tab/>
      </w:r>
      <w:r>
        <w:rPr>
          <w:rFonts w:ascii="Times New Roman"/>
          <w:sz w:val="24"/>
        </w:rPr>
        <w:t>C) 45</w:t>
      </w:r>
      <w:r>
        <w:rPr>
          <w:rFonts w:ascii="Times New Roman"/>
          <w:sz w:val="24"/>
        </w:rPr>
        <w:br/>
        <w:tab/>
      </w:r>
      <w:r>
        <w:rPr>
          <w:rFonts w:ascii="Times New Roman"/>
          <w:sz w:val="24"/>
        </w:rPr>
        <w:t>D) 60</w:t>
      </w:r>
      <w:r>
        <w:rPr>
          <w:rFonts w:ascii="Times New Roman"/>
          <w:sz w:val="24"/>
        </w:rPr>
        <w:br/>
        <w:tab/>
      </w:r>
      <w:r>
        <w:rPr>
          <w:rFonts w:ascii="Times New Roman"/>
          <w:sz w:val="24"/>
        </w:rPr>
        <w:t>E) 75</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35)</w:t>
        <w:tab/>
      </w:r>
      <w:r>
        <w:rPr>
          <w:rFonts w:ascii="Times New Roman"/>
          <w:sz w:val="24"/>
        </w:rPr>
        <w:t>A high school student can prepare to enter medical assistant programs by studying which of the following subject areas in school?</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Mathematics</w:t>
      </w:r>
      <w:r>
        <w:rPr>
          <w:rFonts w:ascii="Times New Roman"/>
          <w:sz w:val="24"/>
        </w:rPr>
        <w:tab/>
        <w:br/>
        <w:tab/>
      </w:r>
      <w:r>
        <w:rPr>
          <w:rFonts w:ascii="Times New Roman"/>
          <w:sz w:val="24"/>
        </w:rPr>
        <w:t>B) English</w:t>
      </w:r>
      <w:r>
        <w:rPr>
          <w:rFonts w:ascii="Times New Roman"/>
          <w:sz w:val="24"/>
        </w:rPr>
        <w:br/>
        <w:tab/>
      </w:r>
      <w:r>
        <w:rPr>
          <w:rFonts w:ascii="Times New Roman"/>
          <w:sz w:val="24"/>
        </w:rPr>
        <w:t>C) History</w:t>
      </w:r>
      <w:r>
        <w:rPr>
          <w:rFonts w:ascii="Times New Roman"/>
          <w:sz w:val="24"/>
        </w:rPr>
        <w:br/>
        <w:tab/>
      </w:r>
      <w:r>
        <w:rPr>
          <w:rFonts w:ascii="Times New Roman"/>
          <w:sz w:val="24"/>
        </w:rPr>
        <w:t>D) Social Studies</w:t>
      </w:r>
      <w:r>
        <w:rPr>
          <w:rFonts w:ascii="Times New Roman"/>
          <w:sz w:val="24"/>
        </w:rPr>
        <w:br/>
        <w:tab/>
      </w:r>
      <w:r>
        <w:rPr>
          <w:rFonts w:ascii="Times New Roman"/>
          <w:sz w:val="24"/>
        </w:rPr>
        <w:t>E) Political Science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36)</w:t>
        <w:tab/>
      </w:r>
      <w:r>
        <w:rPr>
          <w:rFonts w:ascii="Times New Roman"/>
          <w:sz w:val="24"/>
        </w:rPr>
        <w:t>The scope of practice of a medical assistant is determined by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AAMA</w:t>
      </w:r>
      <w:r>
        <w:rPr>
          <w:rFonts w:ascii="Times New Roman"/>
          <w:sz w:val="24"/>
        </w:rPr>
        <w:tab/>
        <w:br/>
        <w:tab/>
      </w:r>
      <w:r>
        <w:rPr>
          <w:rFonts w:ascii="Times New Roman"/>
          <w:sz w:val="24"/>
        </w:rPr>
        <w:t>B) AMT</w:t>
      </w:r>
      <w:r>
        <w:rPr>
          <w:rFonts w:ascii="Times New Roman"/>
          <w:sz w:val="24"/>
        </w:rPr>
        <w:br/>
        <w:tab/>
      </w:r>
      <w:r>
        <w:rPr>
          <w:rFonts w:ascii="Times New Roman"/>
          <w:sz w:val="24"/>
        </w:rPr>
        <w:t>C) state law</w:t>
      </w:r>
      <w:r>
        <w:rPr>
          <w:rFonts w:ascii="Times New Roman"/>
          <w:sz w:val="24"/>
        </w:rPr>
        <w:br/>
        <w:tab/>
      </w:r>
      <w:r>
        <w:rPr>
          <w:rFonts w:ascii="Times New Roman"/>
          <w:sz w:val="24"/>
        </w:rPr>
        <w:t>D) federal law</w:t>
      </w:r>
      <w:r>
        <w:rPr>
          <w:rFonts w:ascii="Times New Roman"/>
          <w:sz w:val="24"/>
        </w:rPr>
        <w:br/>
        <w:tab/>
      </w:r>
      <w:r>
        <w:rPr>
          <w:rFonts w:ascii="Times New Roman"/>
          <w:sz w:val="24"/>
        </w:rPr>
        <w:t>E) CAAHEP</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37)</w:t>
        <w:tab/>
      </w:r>
      <w:r>
        <w:rPr>
          <w:rFonts w:ascii="Times New Roman"/>
          <w:sz w:val="24"/>
        </w:rPr>
        <w:t>Jeannine is a medical assistant at the outpatient center of a local hospital. She is responsible for explaining treatment procedures to patients, within her scope of practice. This task would be classified as an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entry-level laboratory duty</w:t>
      </w:r>
      <w:r>
        <w:rPr>
          <w:rFonts w:ascii="Times New Roman"/>
          <w:sz w:val="24"/>
        </w:rPr>
        <w:tab/>
        <w:br/>
        <w:tab/>
      </w:r>
      <w:r>
        <w:rPr>
          <w:rFonts w:ascii="Times New Roman"/>
          <w:sz w:val="24"/>
        </w:rPr>
        <w:t>B) entry-level clinical duty</w:t>
      </w:r>
      <w:r>
        <w:rPr>
          <w:rFonts w:ascii="Times New Roman"/>
          <w:sz w:val="24"/>
        </w:rPr>
        <w:br/>
        <w:tab/>
      </w:r>
      <w:r>
        <w:rPr>
          <w:rFonts w:ascii="Times New Roman"/>
          <w:sz w:val="24"/>
        </w:rPr>
        <w:t>C) entry-level general duty</w:t>
      </w:r>
      <w:r>
        <w:rPr>
          <w:rFonts w:ascii="Times New Roman"/>
          <w:sz w:val="24"/>
        </w:rPr>
        <w:br/>
        <w:tab/>
      </w:r>
      <w:r>
        <w:rPr>
          <w:rFonts w:ascii="Times New Roman"/>
          <w:sz w:val="24"/>
        </w:rPr>
        <w:t>D) advanced laboratory duty</w:t>
      </w:r>
      <w:r>
        <w:rPr>
          <w:rFonts w:ascii="Times New Roman"/>
          <w:sz w:val="24"/>
        </w:rPr>
        <w:br/>
        <w:tab/>
      </w:r>
      <w:r>
        <w:rPr>
          <w:rFonts w:ascii="Times New Roman"/>
          <w:sz w:val="24"/>
        </w:rPr>
        <w:t>E) advanced clinical duty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38)</w:t>
        <w:tab/>
      </w:r>
      <w:r>
        <w:rPr>
          <w:rFonts w:ascii="Times New Roman"/>
          <w:b w:val="false"/>
          <w:i w:val="false"/>
          <w:color w:val="000000"/>
          <w:sz w:val="24"/>
        </w:rPr>
        <w:t>Yvonne has worked as a medical assistant at Smithson Medical Center for 15 years. Recently she was asked to become the facility's OSHA compliance officer. This task would be classified as an __________.</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entry-level laboratory duty</w:t>
      </w:r>
      <w:r>
        <w:rPr>
          <w:rFonts w:ascii="Times New Roman"/>
          <w:sz w:val="24"/>
        </w:rPr>
        <w:tab/>
        <w:br/>
        <w:tab/>
      </w:r>
      <w:r>
        <w:rPr>
          <w:rFonts w:ascii="Times New Roman"/>
          <w:sz w:val="24"/>
        </w:rPr>
        <w:t>B) entry-level clinical duty</w:t>
      </w:r>
      <w:r>
        <w:rPr>
          <w:rFonts w:ascii="Times New Roman"/>
          <w:sz w:val="24"/>
        </w:rPr>
        <w:br/>
        <w:tab/>
      </w:r>
      <w:r>
        <w:rPr>
          <w:rFonts w:ascii="Times New Roman"/>
          <w:sz w:val="24"/>
        </w:rPr>
        <w:t>C) entry-level general duty</w:t>
      </w:r>
      <w:r>
        <w:rPr>
          <w:rFonts w:ascii="Times New Roman"/>
          <w:sz w:val="24"/>
        </w:rPr>
        <w:br/>
        <w:tab/>
      </w:r>
      <w:r>
        <w:rPr>
          <w:rFonts w:ascii="Times New Roman"/>
          <w:sz w:val="24"/>
        </w:rPr>
        <w:t>D) advanced laboratory duty</w:t>
      </w:r>
      <w:r>
        <w:rPr>
          <w:rFonts w:ascii="Times New Roman"/>
          <w:sz w:val="24"/>
        </w:rPr>
        <w:br/>
        <w:tab/>
      </w:r>
      <w:r>
        <w:rPr>
          <w:rFonts w:ascii="Times New Roman"/>
          <w:sz w:val="24"/>
        </w:rPr>
        <w:t>E) advanced clinical duty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39)</w:t>
        <w:tab/>
      </w:r>
      <w:r>
        <w:rPr>
          <w:rFonts w:ascii="Times New Roman"/>
          <w:sz w:val="24"/>
        </w:rPr>
        <w:t>Jerome has been a medical assistant at Harrison Hospital South for several years and is now looking for an opportunity to expand his career options. In his spare time, he coaches a Little League baseball team, and he loves sports of all types. His medical assisting knowledge has made him more aware of body mechanics and how the musculoskeletal system is involved in various sports. Which of the following specialties might Jerome want to pursue?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Podiatric medical assistant</w:t>
      </w:r>
      <w:r>
        <w:rPr>
          <w:rFonts w:ascii="Times New Roman"/>
          <w:sz w:val="24"/>
        </w:rPr>
        <w:tab/>
        <w:br/>
        <w:tab/>
      </w:r>
      <w:r>
        <w:rPr>
          <w:rFonts w:ascii="Times New Roman"/>
          <w:sz w:val="24"/>
        </w:rPr>
        <w:t>B) Ophthalmic medical assistant</w:t>
      </w:r>
      <w:r>
        <w:rPr>
          <w:rFonts w:ascii="Times New Roman"/>
          <w:sz w:val="24"/>
        </w:rPr>
        <w:br/>
        <w:tab/>
      </w:r>
      <w:r>
        <w:rPr>
          <w:rFonts w:ascii="Times New Roman"/>
          <w:sz w:val="24"/>
        </w:rPr>
        <w:t>C) Orthopedic medical assistant</w:t>
      </w:r>
      <w:r>
        <w:rPr>
          <w:rFonts w:ascii="Times New Roman"/>
          <w:sz w:val="24"/>
        </w:rPr>
        <w:br/>
        <w:tab/>
      </w:r>
      <w:r>
        <w:rPr>
          <w:rFonts w:ascii="Times New Roman"/>
          <w:sz w:val="24"/>
        </w:rPr>
        <w:t>D) Pharmacy medical assistant</w:t>
      </w:r>
      <w:r>
        <w:rPr>
          <w:rFonts w:ascii="Times New Roman"/>
          <w:sz w:val="24"/>
        </w:rPr>
        <w:br/>
        <w:tab/>
      </w:r>
      <w:r>
        <w:rPr>
          <w:rFonts w:ascii="Times New Roman"/>
          <w:sz w:val="24"/>
        </w:rPr>
        <w:t>E) Geriatric medical assistant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40)</w:t>
        <w:tab/>
      </w:r>
      <w:r>
        <w:rPr>
          <w:rFonts w:ascii="Times New Roman"/>
          <w:b w:val="false"/>
          <w:i w:val="false"/>
          <w:color w:val="000000"/>
          <w:sz w:val="24"/>
        </w:rPr>
        <w:t xml:space="preserve">Which of the following factors does </w:t>
      </w:r>
      <w:r>
        <w:rPr>
          <w:rFonts w:ascii="Times New Roman"/>
          <w:b w:val="false"/>
          <w:i/>
          <w:color w:val="000000"/>
          <w:sz w:val="24"/>
        </w:rPr>
        <w:t>not</w:t>
      </w:r>
      <w:r>
        <w:rPr>
          <w:rFonts w:ascii="Times New Roman"/>
          <w:b w:val="false"/>
          <w:i w:val="false"/>
          <w:color w:val="000000"/>
          <w:sz w:val="24"/>
        </w:rPr>
        <w:t xml:space="preserve"> affect your specific responsibilities as a medical assistant?</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location of the facility</w:t>
      </w:r>
      <w:r>
        <w:rPr>
          <w:rFonts w:ascii="Times New Roman"/>
          <w:sz w:val="24"/>
        </w:rPr>
        <w:tab/>
        <w:br/>
        <w:tab/>
      </w:r>
      <w:r>
        <w:rPr>
          <w:rFonts w:ascii="Times New Roman"/>
          <w:sz w:val="24"/>
        </w:rPr>
        <w:t>B) size of the facility</w:t>
      </w:r>
      <w:r>
        <w:rPr>
          <w:rFonts w:ascii="Times New Roman"/>
          <w:sz w:val="24"/>
        </w:rPr>
        <w:br/>
        <w:tab/>
      </w:r>
      <w:r>
        <w:rPr>
          <w:rFonts w:ascii="Times New Roman"/>
          <w:sz w:val="24"/>
        </w:rPr>
        <w:t>C) medical specialties of the facility</w:t>
      </w:r>
      <w:r>
        <w:rPr>
          <w:rFonts w:ascii="Times New Roman"/>
          <w:sz w:val="24"/>
        </w:rPr>
        <w:br/>
        <w:tab/>
      </w:r>
      <w:r>
        <w:rPr>
          <w:rFonts w:ascii="Times New Roman"/>
          <w:sz w:val="24"/>
        </w:rPr>
        <w:t>D) the state in which you work</w:t>
      </w:r>
      <w:r>
        <w:rPr>
          <w:rFonts w:ascii="Times New Roman"/>
          <w:sz w:val="24"/>
        </w:rPr>
        <w:br/>
        <w:tab/>
      </w:r>
      <w:r>
        <w:rPr>
          <w:rFonts w:ascii="Times New Roman"/>
          <w:sz w:val="24"/>
        </w:rPr>
        <w:t>E) your stated work preferences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41)</w:t>
        <w:tab/>
      </w:r>
      <w:r>
        <w:rPr>
          <w:rFonts w:ascii="Times New Roman"/>
          <w:b w:val="false"/>
          <w:i w:val="false"/>
          <w:color w:val="000000"/>
          <w:sz w:val="24"/>
        </w:rPr>
        <w:t>The first national association for medical assistants was the __________.</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National Healthcareer Association</w:t>
      </w:r>
      <w:r>
        <w:rPr>
          <w:rFonts w:ascii="Times New Roman"/>
          <w:sz w:val="24"/>
        </w:rPr>
        <w:tab/>
        <w:br/>
        <w:tab/>
      </w:r>
      <w:r>
        <w:rPr>
          <w:rFonts w:ascii="Times New Roman"/>
          <w:sz w:val="24"/>
        </w:rPr>
        <w:t>B) National Association for Health Professionals</w:t>
      </w:r>
      <w:r>
        <w:rPr>
          <w:rFonts w:ascii="Times New Roman"/>
          <w:sz w:val="24"/>
        </w:rPr>
        <w:br/>
        <w:tab/>
      </w:r>
      <w:r>
        <w:rPr>
          <w:rFonts w:ascii="Times New Roman"/>
          <w:sz w:val="24"/>
        </w:rPr>
        <w:t>C) American Association of Medical Assistants</w:t>
      </w:r>
      <w:r>
        <w:rPr>
          <w:rFonts w:ascii="Times New Roman"/>
          <w:sz w:val="24"/>
        </w:rPr>
        <w:br/>
        <w:tab/>
      </w:r>
      <w:r>
        <w:rPr>
          <w:rFonts w:ascii="Times New Roman"/>
          <w:sz w:val="24"/>
        </w:rPr>
        <w:t>D) National Center for Competency Testing</w:t>
      </w:r>
      <w:r>
        <w:rPr>
          <w:rFonts w:ascii="Times New Roman"/>
          <w:sz w:val="24"/>
        </w:rPr>
        <w:br/>
        <w:tab/>
      </w:r>
      <w:r>
        <w:rPr>
          <w:rFonts w:ascii="Times New Roman"/>
          <w:sz w:val="24"/>
        </w:rPr>
        <w:t>E) American Medical Technologists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42)</w:t>
        <w:tab/>
      </w:r>
      <w:r>
        <w:rPr>
          <w:rFonts w:ascii="Times New Roman"/>
          <w:sz w:val="24"/>
        </w:rPr>
        <w:t>How many frequently performed responsibilities are included in the Occupational Analysis?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6</w:t>
      </w:r>
      <w:r>
        <w:rPr>
          <w:rFonts w:ascii="Times New Roman"/>
          <w:sz w:val="24"/>
        </w:rPr>
        <w:tab/>
        <w:br/>
        <w:tab/>
      </w:r>
      <w:r>
        <w:rPr>
          <w:rFonts w:ascii="Times New Roman"/>
          <w:sz w:val="24"/>
        </w:rPr>
        <w:t>B) 8</w:t>
      </w:r>
      <w:r>
        <w:rPr>
          <w:rFonts w:ascii="Times New Roman"/>
          <w:sz w:val="24"/>
        </w:rPr>
        <w:br/>
        <w:tab/>
      </w:r>
      <w:r>
        <w:rPr>
          <w:rFonts w:ascii="Times New Roman"/>
          <w:sz w:val="24"/>
        </w:rPr>
        <w:t>C) 10</w:t>
      </w:r>
      <w:r>
        <w:rPr>
          <w:rFonts w:ascii="Times New Roman"/>
          <w:sz w:val="24"/>
        </w:rPr>
        <w:br/>
        <w:tab/>
      </w:r>
      <w:r>
        <w:rPr>
          <w:rFonts w:ascii="Times New Roman"/>
          <w:sz w:val="24"/>
        </w:rPr>
        <w:t>D) 12</w:t>
      </w:r>
      <w:r>
        <w:rPr>
          <w:rFonts w:ascii="Times New Roman"/>
          <w:sz w:val="24"/>
        </w:rPr>
        <w:br/>
        <w:tab/>
      </w:r>
      <w:r>
        <w:rPr>
          <w:rFonts w:ascii="Times New Roman"/>
          <w:sz w:val="24"/>
        </w:rPr>
        <w:t>E) 14</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43)</w:t>
        <w:tab/>
      </w:r>
      <w:r>
        <w:rPr>
          <w:rFonts w:ascii="Times New Roman"/>
          <w:sz w:val="24"/>
        </w:rPr>
        <w:t>Which professional organization is dedicated entirely to the medical assisting profession?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National Healthcareer Association</w:t>
      </w:r>
      <w:r>
        <w:rPr>
          <w:rFonts w:ascii="Times New Roman"/>
          <w:sz w:val="24"/>
        </w:rPr>
        <w:tab/>
        <w:br/>
        <w:tab/>
      </w:r>
      <w:r>
        <w:rPr>
          <w:rFonts w:ascii="Times New Roman"/>
          <w:sz w:val="24"/>
        </w:rPr>
        <w:t>B) American Association of Medical Assistants</w:t>
      </w:r>
      <w:r>
        <w:rPr>
          <w:rFonts w:ascii="Times New Roman"/>
          <w:sz w:val="24"/>
        </w:rPr>
        <w:br/>
        <w:tab/>
      </w:r>
      <w:r>
        <w:rPr>
          <w:rFonts w:ascii="Times New Roman"/>
          <w:sz w:val="24"/>
        </w:rPr>
        <w:t>C) National Association for Health Professionals</w:t>
      </w:r>
      <w:r>
        <w:rPr>
          <w:rFonts w:ascii="Times New Roman"/>
          <w:sz w:val="24"/>
        </w:rPr>
        <w:br/>
        <w:tab/>
      </w:r>
      <w:r>
        <w:rPr>
          <w:rFonts w:ascii="Times New Roman"/>
          <w:sz w:val="24"/>
        </w:rPr>
        <w:t>D) National Center for Competency Testing</w:t>
      </w:r>
      <w:r>
        <w:rPr>
          <w:rFonts w:ascii="Times New Roman"/>
          <w:sz w:val="24"/>
        </w:rPr>
        <w:br/>
        <w:tab/>
      </w:r>
      <w:r>
        <w:rPr>
          <w:rFonts w:ascii="Times New Roman"/>
          <w:sz w:val="24"/>
        </w:rPr>
        <w:t>E) American Medical Technologists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44)</w:t>
        <w:tab/>
      </w:r>
      <w:r>
        <w:rPr>
          <w:rFonts w:ascii="Times New Roman"/>
          <w:b w:val="false"/>
          <w:i w:val="false"/>
          <w:color w:val="000000"/>
          <w:sz w:val="24"/>
        </w:rPr>
        <w:t xml:space="preserve">Which of the following is </w:t>
      </w:r>
      <w:r>
        <w:rPr>
          <w:rFonts w:ascii="Times New Roman"/>
          <w:b w:val="false"/>
          <w:i/>
          <w:color w:val="000000"/>
          <w:sz w:val="24"/>
        </w:rPr>
        <w:t>not</w:t>
      </w:r>
      <w:r>
        <w:rPr>
          <w:rFonts w:ascii="Times New Roman"/>
          <w:b w:val="false"/>
          <w:i w:val="false"/>
          <w:color w:val="000000"/>
          <w:sz w:val="24"/>
        </w:rPr>
        <w:t xml:space="preserve"> a professional organization and, in fact, avoids allegiance to any specific professional organization or association?</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National Center for Competency Testing</w:t>
      </w:r>
      <w:r>
        <w:rPr>
          <w:rFonts w:ascii="Times New Roman"/>
          <w:sz w:val="24"/>
        </w:rPr>
        <w:tab/>
        <w:br/>
        <w:tab/>
      </w:r>
      <w:r>
        <w:rPr>
          <w:rFonts w:ascii="Times New Roman"/>
          <w:sz w:val="24"/>
        </w:rPr>
        <w:t>B) National Healthcareer Association</w:t>
      </w:r>
      <w:r>
        <w:rPr>
          <w:rFonts w:ascii="Times New Roman"/>
          <w:sz w:val="24"/>
        </w:rPr>
        <w:br/>
        <w:tab/>
      </w:r>
      <w:r>
        <w:rPr>
          <w:rFonts w:ascii="Times New Roman"/>
          <w:sz w:val="24"/>
        </w:rPr>
        <w:t>C) American Association of Medical Assistants</w:t>
      </w:r>
      <w:r>
        <w:rPr>
          <w:rFonts w:ascii="Times New Roman"/>
          <w:sz w:val="24"/>
        </w:rPr>
        <w:br/>
        <w:tab/>
      </w:r>
      <w:r>
        <w:rPr>
          <w:rFonts w:ascii="Times New Roman"/>
          <w:sz w:val="24"/>
        </w:rPr>
        <w:t>D) National Association for Health Professionals</w:t>
      </w:r>
      <w:r>
        <w:rPr>
          <w:rFonts w:ascii="Times New Roman"/>
          <w:sz w:val="24"/>
        </w:rPr>
        <w:br/>
        <w:tab/>
      </w:r>
      <w:r>
        <w:rPr>
          <w:rFonts w:ascii="Times New Roman"/>
          <w:sz w:val="24"/>
        </w:rPr>
        <w:t>E) American Medical Technologists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45)</w:t>
        <w:tab/>
      </w:r>
      <w:r>
        <w:rPr>
          <w:rFonts w:ascii="Times New Roman"/>
          <w:sz w:val="24"/>
        </w:rPr>
        <w:t>Darryl is a medical assistant who works in a small facility that could offer him many different kinds of responsibilities, if he had the proper training, so his goal is to become a multiskilled health professional. He wants to expand his knowledge to become a certified medical assistant and a coding specialist, and maybe an administrative health assistant. He realizes that if he becomes credentialed in all of these areas, the continuing education requirements will be quite large. Which of the following credentialing organizations would you recommend to Darryl?</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National Center for Competency Testing</w:t>
      </w:r>
      <w:r>
        <w:rPr>
          <w:rFonts w:ascii="Times New Roman"/>
          <w:sz w:val="24"/>
        </w:rPr>
        <w:tab/>
        <w:br/>
        <w:tab/>
      </w:r>
      <w:r>
        <w:rPr>
          <w:rFonts w:ascii="Times New Roman"/>
          <w:sz w:val="24"/>
        </w:rPr>
        <w:t>B) National Healthcareer Association</w:t>
      </w:r>
      <w:r>
        <w:rPr>
          <w:rFonts w:ascii="Times New Roman"/>
          <w:sz w:val="24"/>
        </w:rPr>
        <w:br/>
        <w:tab/>
      </w:r>
      <w:r>
        <w:rPr>
          <w:rFonts w:ascii="Times New Roman"/>
          <w:sz w:val="24"/>
        </w:rPr>
        <w:t>C) American Association of Medical Assistants</w:t>
      </w:r>
      <w:r>
        <w:rPr>
          <w:rFonts w:ascii="Times New Roman"/>
          <w:sz w:val="24"/>
        </w:rPr>
        <w:br/>
        <w:tab/>
      </w:r>
      <w:r>
        <w:rPr>
          <w:rFonts w:ascii="Times New Roman"/>
          <w:sz w:val="24"/>
        </w:rPr>
        <w:t>D) National Association for Health Professionals</w:t>
      </w:r>
      <w:r>
        <w:rPr>
          <w:rFonts w:ascii="Times New Roman"/>
          <w:sz w:val="24"/>
        </w:rPr>
        <w:br/>
        <w:tab/>
      </w:r>
      <w:r>
        <w:rPr>
          <w:rFonts w:ascii="Times New Roman"/>
          <w:sz w:val="24"/>
        </w:rPr>
        <w:t>E) American Medical Technologists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46)</w:t>
        <w:tab/>
      </w:r>
      <w:r>
        <w:rPr>
          <w:rFonts w:ascii="Times New Roman"/>
          <w:sz w:val="24"/>
        </w:rPr>
        <w:t>To recertify as a CMA (AAMA), which of the following is required in addition to a minimum number of contact hours?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A) valid driver's license</w:t>
      </w:r>
      <w:r>
        <w:rPr>
          <w:rFonts w:ascii="Times New Roman"/>
          <w:sz w:val="24"/>
        </w:rPr>
      </w:r>
      <w:r>
        <w:rPr>
          <w:rFonts w:ascii="Times New Roman"/>
          <w:sz w:val="24"/>
        </w:rPr>
        <w:tab/>
        <w:br/>
        <w:tab/>
      </w:r>
      <w:r>
        <w:rPr>
          <w:rFonts w:ascii="Times New Roman"/>
          <w:sz w:val="24"/>
        </w:rPr>
        <w:t>B) externship</w:t>
      </w:r>
      <w:r>
        <w:rPr>
          <w:rFonts w:ascii="Times New Roman"/>
          <w:sz w:val="24"/>
        </w:rPr>
        <w:br/>
        <w:tab/>
      </w:r>
      <w:r>
        <w:rPr>
          <w:rFonts w:ascii="Times New Roman"/>
          <w:sz w:val="24"/>
        </w:rPr>
        <w:t>C) organ donor card</w:t>
      </w:r>
      <w:r>
        <w:rPr>
          <w:rFonts w:ascii="Times New Roman"/>
          <w:sz w:val="24"/>
        </w:rPr>
        <w:br/>
        <w:tab/>
      </w:r>
      <w:r>
        <w:rPr>
          <w:rFonts w:ascii="Times New Roman"/>
          <w:sz w:val="24"/>
        </w:rPr>
        <w:t>D) recertification exam</w:t>
      </w:r>
      <w:r>
        <w:rPr>
          <w:rFonts w:ascii="Times New Roman"/>
          <w:sz w:val="24"/>
        </w:rPr>
        <w:br/>
        <w:tab/>
      </w:r>
      <w:r>
        <w:rPr>
          <w:rFonts w:ascii="Times New Roman"/>
          <w:sz w:val="24"/>
        </w:rPr>
        <w:t>E) current CPR card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47)</w:t>
        <w:tab/>
      </w:r>
      <w:r>
        <w:rPr>
          <w:rFonts w:ascii="Times New Roman"/>
          <w:b w:val="false"/>
          <w:i w:val="false"/>
          <w:color w:val="000000"/>
          <w:sz w:val="24"/>
        </w:rPr>
        <w:t>Which of the following provides the basis for the AAMA's certification examination?</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AAMA Board of Directors</w:t>
      </w:r>
      <w:r>
        <w:rPr>
          <w:rFonts w:ascii="Times New Roman"/>
          <w:sz w:val="24"/>
        </w:rPr>
        <w:tab/>
        <w:br/>
        <w:tab/>
      </w:r>
      <w:r>
        <w:rPr>
          <w:rFonts w:ascii="Times New Roman"/>
          <w:sz w:val="24"/>
        </w:rPr>
        <w:t>B) Occupational Analysis of the CMA (AAMA)</w:t>
      </w:r>
      <w:r>
        <w:rPr>
          <w:rFonts w:ascii="Times New Roman"/>
          <w:sz w:val="24"/>
        </w:rPr>
        <w:br/>
        <w:tab/>
      </w:r>
      <w:r>
        <w:rPr>
          <w:rFonts w:ascii="Times New Roman"/>
          <w:sz w:val="24"/>
        </w:rPr>
        <w:t>C) CAAHEP and ABHES</w:t>
      </w:r>
      <w:r>
        <w:rPr>
          <w:rFonts w:ascii="Times New Roman"/>
          <w:sz w:val="24"/>
        </w:rPr>
        <w:br/>
        <w:tab/>
      </w:r>
      <w:r>
        <w:rPr>
          <w:rFonts w:ascii="Times New Roman"/>
          <w:b w:val="false"/>
          <w:i w:val="false"/>
          <w:color w:val="000000"/>
          <w:sz w:val="24"/>
        </w:rPr>
        <w:t>D) Candidate's Guide to the Certification Examination</w:t>
      </w:r>
      <w:r>
        <w:rPr>
          <w:rFonts w:ascii="Times New Roman"/>
          <w:sz w:val="24"/>
        </w:rPr>
      </w:r>
      <w:r>
        <w:rPr>
          <w:rFonts w:ascii="Times New Roman"/>
          <w:sz w:val="24"/>
        </w:rPr>
        <w:br/>
        <w:tab/>
      </w:r>
      <w:r>
        <w:rPr>
          <w:rFonts w:ascii="Times New Roman"/>
          <w:b w:val="false"/>
          <w:i w:val="false"/>
          <w:color w:val="000000"/>
          <w:sz w:val="24"/>
        </w:rPr>
        <w:t xml:space="preserve">E)  </w:t>
      </w:r>
      <w:r>
        <w:rPr>
          <w:rFonts w:ascii="Times New Roman"/>
          <w:b w:val="false"/>
          <w:i/>
          <w:color w:val="000000"/>
          <w:sz w:val="24"/>
        </w:rPr>
        <w:t>CMA Today</w:t>
      </w:r>
      <w:r>
        <w:rPr>
          <w:rFonts w:ascii="Times New Roman"/>
          <w:b w:val="false"/>
          <w:i w:val="false"/>
          <w:color w:val="000000"/>
          <w:sz w:val="24"/>
        </w:rPr>
        <w:t xml:space="preserve"> publication</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48)</w:t>
        <w:tab/>
      </w:r>
      <w:r>
        <w:rPr>
          <w:rFonts w:ascii="Times New Roman"/>
          <w:b w:val="false"/>
          <w:i w:val="false"/>
          <w:color w:val="000000"/>
          <w:sz w:val="24"/>
        </w:rPr>
        <w:t>Who is eligible to take the AAMA's certification examination?</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anyone who has a high school diploma or the equivalent</w:t>
      </w:r>
      <w:r>
        <w:rPr>
          <w:rFonts w:ascii="Times New Roman"/>
          <w:sz w:val="24"/>
        </w:rPr>
        <w:tab/>
        <w:br/>
        <w:tab/>
      </w:r>
      <w:r>
        <w:rPr>
          <w:rFonts w:ascii="Times New Roman"/>
          <w:sz w:val="24"/>
        </w:rPr>
        <w:t>B) medical assistants who have been working in the field for a minimum of 5 years</w:t>
      </w:r>
      <w:r>
        <w:rPr>
          <w:rFonts w:ascii="Times New Roman"/>
          <w:sz w:val="24"/>
        </w:rPr>
        <w:br/>
        <w:tab/>
      </w:r>
      <w:r>
        <w:rPr>
          <w:rFonts w:ascii="Times New Roman"/>
          <w:sz w:val="24"/>
        </w:rPr>
        <w:t>C) students who have completed a CAAHEP- or ABHES-accredited medical assisting program</w:t>
      </w:r>
      <w:r>
        <w:rPr>
          <w:rFonts w:ascii="Times New Roman"/>
          <w:sz w:val="24"/>
        </w:rPr>
        <w:br/>
        <w:tab/>
      </w:r>
      <w:r>
        <w:rPr>
          <w:rFonts w:ascii="Times New Roman"/>
          <w:sz w:val="24"/>
        </w:rPr>
        <w:t>D) anyone who holds a current CPR card</w:t>
      </w:r>
      <w:r>
        <w:rPr>
          <w:rFonts w:ascii="Times New Roman"/>
          <w:sz w:val="24"/>
        </w:rPr>
        <w:br/>
        <w:tab/>
      </w:r>
      <w:r>
        <w:rPr>
          <w:rFonts w:ascii="Times New Roman"/>
          <w:sz w:val="24"/>
        </w:rPr>
        <w:t>E) medical assistants who have passed the AMT certification exam</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49)</w:t>
        <w:tab/>
      </w:r>
      <w:r>
        <w:rPr>
          <w:rFonts w:ascii="Times New Roman"/>
          <w:b w:val="false"/>
          <w:i w:val="false"/>
          <w:color w:val="000000"/>
          <w:sz w:val="24"/>
        </w:rPr>
        <w:t xml:space="preserve">Which of the following does </w:t>
      </w:r>
      <w:r>
        <w:rPr>
          <w:rFonts w:ascii="Times New Roman"/>
          <w:b w:val="false"/>
          <w:i/>
          <w:color w:val="000000"/>
          <w:sz w:val="24"/>
        </w:rPr>
        <w:t>not</w:t>
      </w:r>
      <w:r>
        <w:rPr>
          <w:rFonts w:ascii="Times New Roman"/>
          <w:b w:val="false"/>
          <w:i w:val="false"/>
          <w:color w:val="000000"/>
          <w:sz w:val="24"/>
        </w:rPr>
        <w:t xml:space="preserve"> typically offer formal programs in medical assisting?</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postsecondary vocational schools</w:t>
      </w:r>
      <w:r>
        <w:rPr>
          <w:rFonts w:ascii="Times New Roman"/>
          <w:sz w:val="24"/>
        </w:rPr>
        <w:tab/>
        <w:br/>
        <w:tab/>
      </w:r>
      <w:r>
        <w:rPr>
          <w:rFonts w:ascii="Times New Roman"/>
          <w:sz w:val="24"/>
        </w:rPr>
        <w:t>B) vocational-technical high schools</w:t>
      </w:r>
      <w:r>
        <w:rPr>
          <w:rFonts w:ascii="Times New Roman"/>
          <w:sz w:val="24"/>
        </w:rPr>
        <w:br/>
        <w:tab/>
      </w:r>
      <w:r>
        <w:rPr>
          <w:rFonts w:ascii="Times New Roman"/>
          <w:sz w:val="24"/>
        </w:rPr>
        <w:t>C) four-year colleges and universities</w:t>
      </w:r>
      <w:r>
        <w:rPr>
          <w:rFonts w:ascii="Times New Roman"/>
          <w:sz w:val="24"/>
        </w:rPr>
        <w:br/>
        <w:tab/>
      </w:r>
      <w:r>
        <w:rPr>
          <w:rFonts w:ascii="Times New Roman"/>
          <w:sz w:val="24"/>
        </w:rPr>
        <w:t>D) local chambers of commerce</w:t>
      </w:r>
      <w:r>
        <w:rPr>
          <w:rFonts w:ascii="Times New Roman"/>
          <w:sz w:val="24"/>
        </w:rPr>
        <w:br/>
        <w:tab/>
      </w:r>
      <w:r>
        <w:rPr>
          <w:rFonts w:ascii="Times New Roman"/>
          <w:sz w:val="24"/>
        </w:rPr>
        <w:t>E) community and junior colleges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50)</w:t>
        <w:tab/>
      </w:r>
      <w:r>
        <w:rPr>
          <w:rFonts w:ascii="Times New Roman"/>
          <w:b w:val="false"/>
          <w:i w:val="false"/>
          <w:color w:val="000000"/>
          <w:sz w:val="24"/>
        </w:rPr>
        <w:t xml:space="preserve">Which of the following is </w:t>
      </w:r>
      <w:r>
        <w:rPr>
          <w:rFonts w:ascii="Times New Roman"/>
          <w:b w:val="false"/>
          <w:i/>
          <w:color w:val="000000"/>
          <w:sz w:val="24"/>
        </w:rPr>
        <w:t>not</w:t>
      </w:r>
      <w:r>
        <w:rPr>
          <w:rFonts w:ascii="Times New Roman"/>
          <w:b w:val="false"/>
          <w:i w:val="false"/>
          <w:color w:val="000000"/>
          <w:sz w:val="24"/>
        </w:rPr>
        <w:t xml:space="preserve"> a required topic in an accredited medical assisting program?</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Anatomy and physiology</w:t>
      </w:r>
      <w:r>
        <w:rPr>
          <w:rFonts w:ascii="Times New Roman"/>
          <w:sz w:val="24"/>
        </w:rPr>
        <w:tab/>
        <w:br/>
        <w:tab/>
      </w:r>
      <w:r>
        <w:rPr>
          <w:rFonts w:ascii="Times New Roman"/>
          <w:sz w:val="24"/>
        </w:rPr>
        <w:t>B) Medical law and ethics</w:t>
      </w:r>
      <w:r>
        <w:rPr>
          <w:rFonts w:ascii="Times New Roman"/>
          <w:sz w:val="24"/>
        </w:rPr>
        <w:br/>
        <w:tab/>
      </w:r>
      <w:r>
        <w:rPr>
          <w:rFonts w:ascii="Times New Roman"/>
          <w:sz w:val="24"/>
        </w:rPr>
        <w:t>C) Physics</w:t>
      </w:r>
      <w:r>
        <w:rPr>
          <w:rFonts w:ascii="Times New Roman"/>
          <w:sz w:val="24"/>
        </w:rPr>
        <w:br/>
        <w:tab/>
      </w:r>
      <w:r>
        <w:rPr>
          <w:rFonts w:ascii="Times New Roman"/>
          <w:sz w:val="24"/>
        </w:rPr>
        <w:t>D) Psychology</w:t>
      </w:r>
      <w:r>
        <w:rPr>
          <w:rFonts w:ascii="Times New Roman"/>
          <w:sz w:val="24"/>
        </w:rPr>
        <w:br/>
        <w:tab/>
      </w:r>
      <w:r>
        <w:rPr>
          <w:rFonts w:ascii="Times New Roman"/>
          <w:sz w:val="24"/>
        </w:rPr>
        <w:t>E) Laboratory procedures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51)</w:t>
        <w:tab/>
      </w:r>
      <w:r>
        <w:rPr>
          <w:rFonts w:ascii="Times New Roman"/>
          <w:b w:val="false"/>
          <w:i w:val="false"/>
          <w:color w:val="000000"/>
          <w:sz w:val="24"/>
        </w:rPr>
        <w:t>The legal term __________ is defined as the care that ordinarily is provided by an average, prudent healthcare provider in a given situation.</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 xml:space="preserve">A) </w:t>
      </w:r>
      <w:r>
        <w:rPr>
          <w:rFonts w:ascii="Times New Roman"/>
          <w:b w:val="false"/>
          <w:i w:val="false"/>
          <w:color w:val="000000"/>
          <w:sz w:val="24"/>
        </w:rPr>
        <w:t>scope of practice</w:t>
      </w:r>
      <w:r>
        <w:rPr>
          <w:rFonts w:ascii="Times New Roman"/>
          <w:sz w:val="24"/>
        </w:rPr>
      </w:r>
      <w:r>
        <w:rPr>
          <w:rFonts w:ascii="Times New Roman"/>
          <w:sz w:val="24"/>
        </w:rPr>
        <w:tab/>
        <w:br/>
        <w:tab/>
      </w:r>
      <w:r>
        <w:rPr>
          <w:rFonts w:ascii="Times New Roman"/>
          <w:b w:val="false"/>
          <w:i w:val="false"/>
          <w:color w:val="000000"/>
          <w:sz w:val="24"/>
        </w:rPr>
        <w:t xml:space="preserve">B) </w:t>
      </w:r>
      <w:r>
        <w:rPr>
          <w:rFonts w:ascii="Times New Roman"/>
          <w:b w:val="false"/>
          <w:i w:val="false"/>
          <w:color w:val="000000"/>
          <w:sz w:val="24"/>
        </w:rPr>
        <w:t>health professional</w:t>
      </w:r>
      <w:r>
        <w:rPr>
          <w:rFonts w:ascii="Times New Roman"/>
          <w:sz w:val="24"/>
        </w:rPr>
      </w:r>
      <w:r>
        <w:rPr>
          <w:rFonts w:ascii="Times New Roman"/>
          <w:sz w:val="24"/>
        </w:rPr>
        <w:br/>
        <w:tab/>
      </w:r>
      <w:r>
        <w:rPr>
          <w:rFonts w:ascii="Times New Roman"/>
          <w:b w:val="false"/>
          <w:i w:val="false"/>
          <w:color w:val="000000"/>
          <w:sz w:val="24"/>
        </w:rPr>
        <w:t xml:space="preserve">C) </w:t>
      </w:r>
      <w:r>
        <w:rPr>
          <w:rFonts w:ascii="Times New Roman"/>
          <w:b w:val="false"/>
          <w:i w:val="false"/>
          <w:color w:val="000000"/>
          <w:sz w:val="24"/>
        </w:rPr>
        <w:t>standard of care</w:t>
      </w:r>
      <w:r>
        <w:rPr>
          <w:rFonts w:ascii="Times New Roman"/>
          <w:sz w:val="24"/>
        </w:rPr>
      </w:r>
      <w:r>
        <w:rPr>
          <w:rFonts w:ascii="Times New Roman"/>
          <w:sz w:val="24"/>
        </w:rPr>
        <w:br/>
        <w:tab/>
      </w:r>
      <w:r>
        <w:rPr>
          <w:rFonts w:ascii="Times New Roman"/>
          <w:b w:val="false"/>
          <w:i w:val="false"/>
          <w:color w:val="000000"/>
          <w:sz w:val="24"/>
        </w:rPr>
        <w:t xml:space="preserve">D) </w:t>
      </w:r>
      <w:r>
        <w:rPr>
          <w:rFonts w:ascii="Times New Roman"/>
          <w:b w:val="false"/>
          <w:i w:val="false"/>
          <w:color w:val="000000"/>
          <w:sz w:val="24"/>
        </w:rPr>
        <w:t>optimum care</w:t>
      </w:r>
      <w:r>
        <w:rPr>
          <w:rFonts w:ascii="Times New Roman"/>
          <w:sz w:val="24"/>
        </w:rPr>
      </w:r>
      <w:r>
        <w:rPr>
          <w:rFonts w:ascii="Times New Roman"/>
          <w:sz w:val="24"/>
        </w:rPr>
        <w:br/>
        <w:tab/>
      </w:r>
      <w:r>
        <w:rPr>
          <w:rFonts w:ascii="Times New Roman"/>
          <w:b w:val="false"/>
          <w:i w:val="false"/>
          <w:color w:val="000000"/>
          <w:sz w:val="24"/>
        </w:rPr>
        <w:t xml:space="preserve">E) </w:t>
      </w:r>
      <w:r>
        <w:rPr>
          <w:rFonts w:ascii="Times New Roman"/>
          <w:b w:val="false"/>
          <w:i w:val="false"/>
          <w:color w:val="000000"/>
          <w:sz w:val="24"/>
        </w:rPr>
        <w:t>scope of authority</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52)</w:t>
        <w:tab/>
      </w:r>
      <w:r>
        <w:rPr>
          <w:rFonts w:ascii="Times New Roman"/>
          <w:b w:val="false"/>
          <w:i w:val="false"/>
          <w:color w:val="000000"/>
          <w:sz w:val="24"/>
        </w:rPr>
        <w:t>The medical assistant who researches a dietician for a patient with diabetes is acting as a __________.</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 xml:space="preserve">A) </w:t>
      </w:r>
      <w:r>
        <w:rPr>
          <w:rFonts w:ascii="Times New Roman"/>
          <w:b w:val="false"/>
          <w:i w:val="false"/>
          <w:color w:val="000000"/>
          <w:sz w:val="24"/>
        </w:rPr>
        <w:t>patient mentor</w:t>
      </w:r>
      <w:r>
        <w:rPr>
          <w:rFonts w:ascii="Times New Roman"/>
          <w:sz w:val="24"/>
        </w:rPr>
      </w:r>
      <w:r>
        <w:rPr>
          <w:rFonts w:ascii="Times New Roman"/>
          <w:sz w:val="24"/>
        </w:rPr>
        <w:tab/>
        <w:br/>
        <w:tab/>
      </w:r>
      <w:r>
        <w:rPr>
          <w:rFonts w:ascii="Times New Roman"/>
          <w:b w:val="false"/>
          <w:i w:val="false"/>
          <w:color w:val="000000"/>
          <w:sz w:val="24"/>
        </w:rPr>
        <w:t xml:space="preserve">B) </w:t>
      </w:r>
      <w:r>
        <w:rPr>
          <w:rFonts w:ascii="Times New Roman"/>
          <w:b w:val="false"/>
          <w:i w:val="false"/>
          <w:color w:val="000000"/>
          <w:sz w:val="24"/>
        </w:rPr>
        <w:t>patient advocate</w:t>
      </w:r>
      <w:r>
        <w:rPr>
          <w:rFonts w:ascii="Times New Roman"/>
          <w:sz w:val="24"/>
        </w:rPr>
      </w:r>
      <w:r>
        <w:rPr>
          <w:rFonts w:ascii="Times New Roman"/>
          <w:sz w:val="24"/>
        </w:rPr>
        <w:br/>
        <w:tab/>
      </w:r>
      <w:r>
        <w:rPr>
          <w:rFonts w:ascii="Times New Roman"/>
          <w:b w:val="false"/>
          <w:i w:val="false"/>
          <w:color w:val="000000"/>
          <w:sz w:val="24"/>
        </w:rPr>
        <w:t xml:space="preserve">C) </w:t>
      </w:r>
      <w:r>
        <w:rPr>
          <w:rFonts w:ascii="Times New Roman"/>
          <w:b w:val="false"/>
          <w:i w:val="false"/>
          <w:color w:val="000000"/>
          <w:sz w:val="24"/>
        </w:rPr>
        <w:t>healthcare assistant</w:t>
      </w:r>
      <w:r>
        <w:rPr>
          <w:rFonts w:ascii="Times New Roman"/>
          <w:sz w:val="24"/>
        </w:rPr>
      </w:r>
      <w:r>
        <w:rPr>
          <w:rFonts w:ascii="Times New Roman"/>
          <w:sz w:val="24"/>
        </w:rPr>
        <w:br/>
        <w:tab/>
      </w:r>
      <w:r>
        <w:rPr>
          <w:rFonts w:ascii="Times New Roman"/>
          <w:b w:val="false"/>
          <w:i w:val="false"/>
          <w:color w:val="000000"/>
          <w:sz w:val="24"/>
        </w:rPr>
        <w:t xml:space="preserve">D) </w:t>
      </w:r>
      <w:r>
        <w:rPr>
          <w:rFonts w:ascii="Times New Roman"/>
          <w:b w:val="false"/>
          <w:i w:val="false"/>
          <w:color w:val="000000"/>
          <w:sz w:val="24"/>
        </w:rPr>
        <w:t>healthcare manager</w:t>
      </w:r>
      <w:r>
        <w:rPr>
          <w:rFonts w:ascii="Times New Roman"/>
          <w:sz w:val="24"/>
        </w:rPr>
      </w:r>
      <w:r>
        <w:rPr>
          <w:rFonts w:ascii="Times New Roman"/>
          <w:sz w:val="24"/>
        </w:rPr>
        <w:br/>
        <w:tab/>
      </w:r>
      <w:r>
        <w:rPr>
          <w:rFonts w:ascii="Times New Roman"/>
          <w:b w:val="false"/>
          <w:i w:val="false"/>
          <w:color w:val="000000"/>
          <w:sz w:val="24"/>
        </w:rPr>
        <w:t xml:space="preserve">E) </w:t>
      </w:r>
      <w:r>
        <w:rPr>
          <w:rFonts w:ascii="Times New Roman"/>
          <w:b w:val="false"/>
          <w:i w:val="false"/>
          <w:color w:val="000000"/>
          <w:sz w:val="24"/>
        </w:rPr>
        <w:t>patient advisor</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53)</w:t>
        <w:tab/>
      </w:r>
      <w:r>
        <w:rPr>
          <w:rFonts w:ascii="Times New Roman"/>
          <w:b w:val="false"/>
          <w:i w:val="false"/>
          <w:color w:val="000000"/>
          <w:sz w:val="24"/>
        </w:rPr>
        <w:t>What role is the medical assistant performing when helping patients through the confusing healthcare system and ensuring the patient’s treatment needs are met?</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 xml:space="preserve">A) </w:t>
      </w:r>
      <w:r>
        <w:rPr>
          <w:rFonts w:ascii="Times New Roman"/>
          <w:b w:val="false"/>
          <w:i w:val="false"/>
          <w:color w:val="000000"/>
          <w:sz w:val="24"/>
        </w:rPr>
        <w:t>patient mentor</w:t>
      </w:r>
      <w:r>
        <w:rPr>
          <w:rFonts w:ascii="Times New Roman"/>
          <w:sz w:val="24"/>
        </w:rPr>
      </w:r>
      <w:r>
        <w:rPr>
          <w:rFonts w:ascii="Times New Roman"/>
          <w:sz w:val="24"/>
        </w:rPr>
        <w:tab/>
        <w:br/>
        <w:tab/>
      </w:r>
      <w:r>
        <w:rPr>
          <w:rFonts w:ascii="Times New Roman"/>
          <w:b w:val="false"/>
          <w:i w:val="false"/>
          <w:color w:val="000000"/>
          <w:sz w:val="24"/>
        </w:rPr>
        <w:t xml:space="preserve">B) </w:t>
      </w:r>
      <w:r>
        <w:rPr>
          <w:rFonts w:ascii="Times New Roman"/>
          <w:b w:val="false"/>
          <w:i w:val="false"/>
          <w:color w:val="000000"/>
          <w:sz w:val="24"/>
        </w:rPr>
        <w:t>patient Navigator</w:t>
      </w:r>
      <w:r>
        <w:rPr>
          <w:rFonts w:ascii="Times New Roman"/>
          <w:sz w:val="24"/>
        </w:rPr>
      </w:r>
      <w:r>
        <w:rPr>
          <w:rFonts w:ascii="Times New Roman"/>
          <w:sz w:val="24"/>
        </w:rPr>
        <w:br/>
        <w:tab/>
      </w:r>
      <w:r>
        <w:rPr>
          <w:rFonts w:ascii="Times New Roman"/>
          <w:b w:val="false"/>
          <w:i w:val="false"/>
          <w:color w:val="000000"/>
          <w:sz w:val="24"/>
        </w:rPr>
        <w:t xml:space="preserve">C) </w:t>
      </w:r>
      <w:r>
        <w:rPr>
          <w:rFonts w:ascii="Times New Roman"/>
          <w:b w:val="false"/>
          <w:i w:val="false"/>
          <w:color w:val="000000"/>
          <w:sz w:val="24"/>
        </w:rPr>
        <w:t>healthcare assistant</w:t>
      </w:r>
      <w:r>
        <w:rPr>
          <w:rFonts w:ascii="Times New Roman"/>
          <w:sz w:val="24"/>
        </w:rPr>
      </w:r>
      <w:r>
        <w:rPr>
          <w:rFonts w:ascii="Times New Roman"/>
          <w:sz w:val="24"/>
        </w:rPr>
        <w:br/>
        <w:tab/>
      </w:r>
      <w:r>
        <w:rPr>
          <w:rFonts w:ascii="Times New Roman"/>
          <w:b w:val="false"/>
          <w:i w:val="false"/>
          <w:color w:val="000000"/>
          <w:sz w:val="24"/>
        </w:rPr>
        <w:t xml:space="preserve">D) </w:t>
      </w:r>
      <w:r>
        <w:rPr>
          <w:rFonts w:ascii="Times New Roman"/>
          <w:b w:val="false"/>
          <w:i w:val="false"/>
          <w:color w:val="000000"/>
          <w:sz w:val="24"/>
        </w:rPr>
        <w:t>healthcare manager</w:t>
      </w:r>
      <w:r>
        <w:rPr>
          <w:rFonts w:ascii="Times New Roman"/>
          <w:sz w:val="24"/>
        </w:rPr>
      </w:r>
      <w:r>
        <w:rPr>
          <w:rFonts w:ascii="Times New Roman"/>
          <w:sz w:val="24"/>
        </w:rPr>
        <w:br/>
        <w:tab/>
      </w:r>
      <w:r>
        <w:rPr>
          <w:rFonts w:ascii="Times New Roman"/>
          <w:b w:val="false"/>
          <w:i w:val="false"/>
          <w:color w:val="000000"/>
          <w:sz w:val="24"/>
        </w:rPr>
        <w:t xml:space="preserve">E) </w:t>
      </w:r>
      <w:r>
        <w:rPr>
          <w:rFonts w:ascii="Times New Roman"/>
          <w:b w:val="false"/>
          <w:i w:val="false"/>
          <w:color w:val="000000"/>
          <w:sz w:val="24"/>
        </w:rPr>
        <w:t>patient advisor</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FILL IN THE BLANK. Write the word or phrase that best completes each statement or answers the question.</w:t>
        <w:br/>
      </w:r>
      <w:r>
        <w:rPr>
          <w:rFonts w:ascii="Times New Roman"/>
          <w:b/>
          <w:sz w:val="24"/>
        </w:rPr>
        <w:t>54)</w:t>
        <w:tab/>
      </w:r>
      <w:r>
        <w:rPr>
          <w:rFonts w:ascii="Times New Roman"/>
          <w:sz w:val="24"/>
        </w:rPr>
        <w:t>Advanced technology, implementation of cost-effective medicine, and the __________ population have resulted in an increased demand for healthcare services and an increase in job opportunities for medical assistants.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55)</w:t>
        <w:tab/>
      </w:r>
      <w:r>
        <w:rPr>
          <w:rFonts w:ascii="Times New Roman"/>
          <w:sz w:val="24"/>
        </w:rPr>
        <w:t>A medical assistant who can adapt to __________ and is continually learning will be in high demand.</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56)</w:t>
        <w:tab/>
      </w:r>
      <w:r>
        <w:rPr>
          <w:rFonts w:ascii="Times New Roman"/>
          <w:sz w:val="24"/>
        </w:rPr>
        <w:t>Professional associations set high __________ for quality and performance in a profession.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57)</w:t>
        <w:tab/>
      </w:r>
      <w:r>
        <w:rPr>
          <w:rFonts w:ascii="Times New Roman"/>
          <w:sz w:val="24"/>
        </w:rPr>
        <w:t>Medical assistant programs must include a(n) __________, which is practical work experience for a specified time frame, usually in an ambulatory care setting.</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58)</w:t>
        <w:tab/>
      </w:r>
      <w:r>
        <w:rPr>
          <w:rFonts w:ascii="Times New Roman"/>
          <w:sz w:val="24"/>
        </w:rPr>
        <w:t>Medical assistant programs are officially authorized by the process of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59)</w:t>
        <w:tab/>
      </w:r>
      <w:r>
        <w:rPr>
          <w:rFonts w:ascii="Times New Roman"/>
          <w:sz w:val="24"/>
        </w:rPr>
        <w:t>To remain certified, RMAs who were certified after 2006 must accumulate __________ contact hours for continuing education units (CEUs) every three years.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60)</w:t>
        <w:tab/>
      </w:r>
      <w:r>
        <w:rPr>
          <w:rFonts w:ascii="Times New Roman"/>
          <w:b w:val="false"/>
          <w:i w:val="false"/>
          <w:color w:val="000000"/>
          <w:sz w:val="24"/>
        </w:rPr>
        <w:t>Once you obtain your certification as a medical assistant, you will be required to obtain a specific number of units yearly to maintain your certification credential.</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61)</w:t>
        <w:tab/>
      </w:r>
      <w:r>
        <w:rPr>
          <w:rFonts w:ascii="Times New Roman"/>
          <w:b w:val="false"/>
          <w:i w:val="false"/>
          <w:color w:val="000000"/>
          <w:sz w:val="24"/>
        </w:rPr>
        <w:t>The skills and knowledge you attain for both personal growth and career advancement are known as __________.</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62)</w:t>
        <w:tab/>
      </w:r>
      <w:r>
        <w:rPr>
          <w:rFonts w:ascii="Times New Roman"/>
          <w:sz w:val="24"/>
        </w:rPr>
        <w:t>The granting of a title or license by a board that gives permission to practice in a chosen profession is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63)</w:t>
        <w:tab/>
      </w:r>
      <w:r>
        <w:rPr>
          <w:rFonts w:ascii="Times New Roman"/>
          <w:sz w:val="24"/>
        </w:rPr>
        <w:t>A(n) __________ is a computer-generated document that summarizes your employment and educational history.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64)</w:t>
        <w:tab/>
      </w:r>
      <w:r>
        <w:rPr>
          <w:rFonts w:ascii="Times New Roman"/>
          <w:sz w:val="24"/>
        </w:rPr>
        <w:t>A medical assistant who becomes credentialed as a Registered Medical Assistant automatically becomes a member of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65)</w:t>
        <w:tab/>
      </w:r>
      <w:r>
        <w:rPr>
          <w:rFonts w:ascii="Times New Roman"/>
          <w:sz w:val="24"/>
        </w:rPr>
        <w:t>An accredited medical assisting program is __________ based.</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66)</w:t>
        <w:tab/>
      </w:r>
      <w:r>
        <w:rPr>
          <w:rFonts w:ascii="Times New Roman"/>
          <w:sz w:val="24"/>
        </w:rPr>
        <w:t>Certified medical assistants must be recertified every __________ years.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67)</w:t>
        <w:tab/>
      </w:r>
      <w:r>
        <w:rPr>
          <w:rFonts w:ascii="Times New Roman"/>
          <w:sz w:val="24"/>
        </w:rPr>
        <w:t>The purpose of the externship in a medical assisting program is to allow the student to obtain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68)</w:t>
        <w:tab/>
      </w:r>
      <w:r>
        <w:rPr>
          <w:rFonts w:ascii="Times New Roman"/>
          <w:sz w:val="24"/>
        </w:rPr>
        <w:t>Communicating with other health professionals, also called __________, can help you improve yourself professionally.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69)</w:t>
        <w:tab/>
      </w:r>
      <w:r>
        <w:rPr>
          <w:rFonts w:ascii="Times New Roman"/>
          <w:sz w:val="24"/>
        </w:rPr>
        <w:t>Even before you begin your training as a healthcare professional, you can gain experience in a healthcare profession by joining a __________ program.</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70)</w:t>
        <w:tab/>
      </w:r>
      <w:r>
        <w:rPr>
          <w:rFonts w:ascii="Times New Roman"/>
          <w:sz w:val="24"/>
        </w:rPr>
        <w:t>The American Red Cross offers volunteer opportunities for student medical assistants in its __________ relief programs around the world.</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71)</w:t>
        <w:tab/>
      </w:r>
      <w:r>
        <w:rPr>
          <w:rFonts w:ascii="Times New Roman"/>
          <w:b w:val="false"/>
          <w:i w:val="false"/>
          <w:color w:val="000000"/>
          <w:sz w:val="24"/>
        </w:rPr>
        <w:t>Professional development includes knowing and staying within the legal __________ for your specific credential.</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72)</w:t>
        <w:tab/>
      </w:r>
      <w:r>
        <w:rPr>
          <w:rFonts w:ascii="Times New Roman"/>
          <w:b w:val="false"/>
          <w:i w:val="false"/>
          <w:color w:val="000000"/>
          <w:sz w:val="24"/>
        </w:rPr>
        <w:t>Many healthcare practices like the idea of a __________, who is a cross-trained member of the team and is able to do many different duties because it cuts personnel costs.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73)</w:t>
        <w:tab/>
      </w:r>
      <w:r>
        <w:rPr>
          <w:rFonts w:ascii="Times New Roman"/>
          <w:b w:val="false"/>
          <w:i w:val="false"/>
          <w:color w:val="000000"/>
          <w:sz w:val="24"/>
        </w:rPr>
        <w:t>Information on the kinds of duties the medical assistant can perform varies from state to state. This information can be found online by entering the words “__________” in the online search area.</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36"/>
        </w:rPr>
        <w:br w:type="page"/>
        <w:t>Answer Key</w:t>
        <w:br/>
        <w:br/>
      </w:r>
      <w:r>
        <w:rPr>
          <w:rFonts w:ascii="Times New Roman"/>
          <w:sz w:val="32"/>
        </w:rPr>
        <w:t>Test name: CHCP: Medical Assisting Author: Booth  7th ch1</w:t>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Only students who have completed medical assisting programs accredited by CAAHEP and ABHES are eligible to take the certification examination.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The AAMA works to raise standards of medical assisting to a more professional level.</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In 1978, the U.S. Department of Health, Education, and Welfare declared medical assisting an allied health profession.</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 xml:space="preserve">AAMA members have access to professional publications, such as  </w:t>
      </w:r>
      <w:r>
        <w:rPr>
          <w:rFonts w:ascii="Times New Roman" w:hAnsi="Times New Roman"/>
          <w:b w:val="false"/>
          <w:i/>
          <w:color w:val="000000"/>
          <w:sz w:val="32"/>
        </w:rPr>
        <w:t>CMA Today</w:t>
      </w:r>
      <w:r>
        <w:rPr>
          <w:rFonts w:ascii="Times New Roman" w:hAnsi="Times New Roman"/>
          <w:b w:val="false"/>
          <w:i w:val="false"/>
          <w:color w:val="000000"/>
          <w:sz w:val="32"/>
        </w:rPr>
        <w:t>, and a variety of educational opportunities, including seminars and workshops about the latest administrative, clinical, and management topics.</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Formal programs in medical assisting are offered at vocational-technical high schools, postsecondary vocational schools, community and junior colleges, and 4-year colleges and universities.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CMAs must recertify the CMA (AAMA) credential every 5 years.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It is the educational institution’s duty to ensure that medical assisting students learn all of the medical assisting competencies and that evidence is clearly documented for each student.</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Accreditation is the process by which programs are officially authorized by one of two national entities: CAAHEP and ABHES.</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The accrediting body sets standards for administrative and clinical competencies.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The AAMA performs legislative monitoring to protect your right to practice as a medical assistant.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Graduation from an accredited program increases a medical assistant's career options by showing that he/she has completed a program that meets nationally accepted standards, providing recognition by professional peers, and making him/her eligible for registration or certification.</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12)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Accredited medical assisting programs must include a practicum or externship.</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13)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Making judgments or interpretations concerning a patient's diagnosis is not within the scope of practice of a medical assistant.</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14)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The NAHP offers Medical Assistant, Phlebotomy Technician, EKG Technician, Coding Specialist, Administrative Health Assistant, Patient Care Technician, Dental Assistant, Pharmacy Technician, and Surgical Technician credentials.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15)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Multiskilled health professionals can perform the functions of two or more people, so they are cost-efficient employees.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16)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Medical assistants work in an administrative, clinical, or laboratory capacity.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17)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Administrative duties include creating and maintaining patient medical records, obtaining equipment and supplies, and serving as the link between the physician and representatives of pharmaceutical and medical supply companies.</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18)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Clinical duties of a medical assistant include maintaining an efficient office, preparing and maintaining medical records, assisting the physician during examinations, keeping examination rooms in order, and preparing patients for an examination.</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19)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Laboratory duties of a medical assistant may include teaching patients to collect specific specimens properly, performing basic laboratory tests, and maintaining laboratory equipment.</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20)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An ophthalmic medical assistant performs specialized duties such as measuring and recording vision and testing the functioning of a patient's eyes and eye muscles.</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21)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The emergence of formal training programs for medical assistants and the continuous changes in healthcare today have raised the expectations for medical assistants.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22)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Certification is confirmation by an organization that an individual is qualified to perform a job to professional standards.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23)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The Accrediting Bureau of Health Education Schools, or ABHES, accredits private postsecondary institutions and programs that prepare individuals for entry into the medical assisting profession.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24)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The Commission on Accreditation of Allied Health Education Programs, or CAAHEP, works directly with the MAERB of Medical Assistants Endowments to ensure that all accredited schools provide a competency-based education.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25)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Certified Medical Assistant, or CMA, credential is awarded by the Certifying Board of the AAMA.</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26)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Registered Medical Assistant, or RMA, credential is awarded by the American Medical Technologists (AMT) organization.</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27)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Certain provisions of the Occupational Safety and Health Administration (OSHA) and the Clinical Laboratory Improvement Amendments of 1988 (CLIA '88) are making mandatory credentialing for medical assistants a logical step in the hiring process.</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28)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Participating in practice analysis is considered an advanced administrative duty.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29)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Phlebotomy, including venipuncture and capillary puncture, is considered a basic entry-level clinical duty.</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30)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Joining a professional association can help you network with other health professionals, achieve your career goals, further the medical profession, and gain opportunities for continuing education.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31)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Occupational Analysis of the CMA (AAMA) identified the 12 most frequently performed responsibilities of medical assistants. They are listed here in the order of most performed to least performed:</w:t>
      </w:r>
      <w:r>
        <w:br/>
      </w:r>
      <w:r>
        <w:rPr>
          <w:rFonts w:ascii="Times New Roman" w:hAnsi="Times New Roman"/>
          <w:b w:val="false"/>
          <w:i w:val="false"/>
          <w:color w:val="000000"/>
          <w:sz w:val="32"/>
        </w:rPr>
        <w:t>1. Abide by principles and laws related to confidentiality.</w:t>
      </w:r>
      <w:r>
        <w:br/>
      </w:r>
      <w:r>
        <w:rPr>
          <w:rFonts w:ascii="Times New Roman" w:hAnsi="Times New Roman"/>
          <w:b w:val="false"/>
          <w:i w:val="false"/>
          <w:color w:val="000000"/>
          <w:sz w:val="32"/>
        </w:rPr>
        <w:t xml:space="preserve"> 2. Adapt communications to an individual’s understanding.</w:t>
      </w:r>
      <w:r>
        <w:br/>
      </w:r>
      <w:r>
        <w:rPr>
          <w:rFonts w:ascii="Times New Roman" w:hAnsi="Times New Roman"/>
          <w:b w:val="false"/>
          <w:i w:val="false"/>
          <w:color w:val="000000"/>
          <w:sz w:val="32"/>
        </w:rPr>
        <w:t xml:space="preserve"> 3. Demonstrate respect for individual diversity (culture, ethnicity, gender, race, religion, age, economic status).</w:t>
      </w:r>
      <w:r>
        <w:br/>
      </w:r>
      <w:r>
        <w:rPr>
          <w:rFonts w:ascii="Times New Roman" w:hAnsi="Times New Roman"/>
          <w:b w:val="false"/>
          <w:i w:val="false"/>
          <w:color w:val="000000"/>
          <w:sz w:val="32"/>
        </w:rPr>
        <w:t xml:space="preserve"> 4. Employ professional techniques during verbal, nonverbal, and text-based interactions.</w:t>
      </w:r>
      <w:r>
        <w:br/>
      </w:r>
      <w:r>
        <w:rPr>
          <w:rFonts w:ascii="Times New Roman" w:hAnsi="Times New Roman"/>
          <w:b w:val="false"/>
          <w:i w:val="false"/>
          <w:color w:val="000000"/>
          <w:sz w:val="32"/>
        </w:rPr>
        <w:t xml:space="preserve"> 5. Comply with risk management and safety procedures.</w:t>
      </w:r>
      <w:r>
        <w:br/>
      </w:r>
      <w:r>
        <w:rPr>
          <w:rFonts w:ascii="Times New Roman" w:hAnsi="Times New Roman"/>
          <w:b w:val="false"/>
          <w:i w:val="false"/>
          <w:color w:val="000000"/>
          <w:sz w:val="32"/>
        </w:rPr>
        <w:t xml:space="preserve"> 6. Interact with staff and patients to optimize workflow efficiency.</w:t>
      </w:r>
      <w:r>
        <w:br/>
      </w:r>
      <w:r>
        <w:rPr>
          <w:rFonts w:ascii="Times New Roman" w:hAnsi="Times New Roman"/>
          <w:b w:val="false"/>
          <w:i w:val="false"/>
          <w:color w:val="000000"/>
          <w:sz w:val="32"/>
        </w:rPr>
        <w:t xml:space="preserve"> 7. Maintain patient records.</w:t>
      </w:r>
      <w:r>
        <w:br/>
      </w:r>
      <w:r>
        <w:rPr>
          <w:rFonts w:ascii="Times New Roman" w:hAnsi="Times New Roman"/>
          <w:b w:val="false"/>
          <w:i w:val="false"/>
          <w:color w:val="000000"/>
          <w:sz w:val="32"/>
        </w:rPr>
        <w:t xml:space="preserve"> 8. Provide care within legal and ethical boundaries.</w:t>
      </w:r>
      <w:r>
        <w:br/>
      </w:r>
      <w:r>
        <w:rPr>
          <w:rFonts w:ascii="Times New Roman" w:hAnsi="Times New Roman"/>
          <w:b w:val="false"/>
          <w:i w:val="false"/>
          <w:color w:val="000000"/>
          <w:sz w:val="32"/>
        </w:rPr>
        <w:t xml:space="preserve"> 9. Practice standard precautions.</w:t>
      </w:r>
      <w:r>
        <w:br/>
      </w:r>
      <w:r>
        <w:rPr>
          <w:rFonts w:ascii="Times New Roman" w:hAnsi="Times New Roman"/>
          <w:b w:val="false"/>
          <w:i w:val="false"/>
          <w:color w:val="000000"/>
          <w:sz w:val="32"/>
        </w:rPr>
        <w:t xml:space="preserve"> 10. Document patient communication, observations, and clinical treatments.</w:t>
      </w:r>
      <w:r>
        <w:br/>
      </w:r>
      <w:r>
        <w:rPr>
          <w:rFonts w:ascii="Times New Roman" w:hAnsi="Times New Roman"/>
          <w:b w:val="false"/>
          <w:i w:val="false"/>
          <w:color w:val="000000"/>
          <w:sz w:val="32"/>
        </w:rPr>
        <w:t xml:space="preserve"> 11. Identify potential consequences of failing to operate within the scope of practice of a medical assistant.</w:t>
      </w:r>
      <w:r>
        <w:br/>
      </w:r>
      <w:r>
        <w:rPr>
          <w:rFonts w:ascii="Times New Roman" w:hAnsi="Times New Roman"/>
          <w:b w:val="false"/>
          <w:i w:val="false"/>
          <w:color w:val="000000"/>
          <w:sz w:val="32"/>
        </w:rPr>
        <w:t xml:space="preserve"> 12. Transmit information electronically.</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32)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The NCCT is an independent agency that offers designations of National Certified Medical Assistant (NCMA) and National Certified Medical Office Assistant (NCMOA).</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33)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The NAHP offers many credentials, including the Nationally Registered Certified Medical Assistant (NRCMA), the Nationally Registered Certified Coding Specialist (NRCCS), and the Nationally Registered Certified Administrative Health Assistant (NRCAHA).</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34)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To be recertified as a CMA (AAMA), a medical assistant must accumulate 60 contact hours during the 5-year certification period.</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35)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High school students can prepare to enter medical assistant programs by studying mathematics, health, biology, keyboarding, office skills, bookkeeping, and information technology.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36)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definition of a medical assistant's scope of practice varies from state to state, so it is essential to find out the scope of practice of medical assistants in your state.</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37)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Explaining treatment procedures to patients is a general entry-level duty of the medical assistant.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38)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Performing as an OSHA compliance officer is considered an advanced laboratory duty.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39)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Jerome's interest in sports and how the body performs in them might make orthopedics a good choice. He could further his knowledge of how the body performs in various sports and the various injuries that can result.</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40)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location and size of the facility, as well as the medical specialties and the state where you are working, all affect your responsibilities as a medical assistant.</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41)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The AAMA was officially created in 1956 at an American Medical Association meeting, one year after being suggested at the 1955 state convention of the Kansas Medical Assistants Society.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42)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Occupational Analysis of the CMA (AAMA) identified the 12 most frequently performed responsibilities of medical assistants.</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43)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The AAMA was officially created in 1956 at an American Medical Association meeting, one year after being suggested at the 1955 state convention of the Kansas Medical Assistants Society.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44)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National Center for Competency Testing (NCCT) is an independent agency that offers certification examinations for healthcare professionals but avoids any allegiance to a specific organization or association.</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45)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Having multiple credentials with one agency makes maintaining continuing education easier for practicing healthcare professionals. The NAHP offers many credentials, including the Nationally Registered Certified Medical Assistant (NRCMA), the Nationally Registered Certified Coding Specialist (NRCCS), and the Nationally Registered Certified Administrative Health Assistant (NRCAHA).</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46)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To be recertified as a CMA (AAMA), a medical assistant must have accumulated the minimum number of contact hours and must hold a current CPR card.</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47)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AAMA's certification examination evaluates competencies based on the Occupational Analysis of the CMA (AAMA), with technical assistance from the National Board of Medical Examiners.</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48)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As of June 1998, only students who have completed a medical assisting program accredited by CAAHEP or ABHES are eligible to take the certification examination.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49)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Formal programs in medical assisting are offered in vocational-technical high schools, postsecondary vocational schools, community and junior colleges, and four-year colleges and universities.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50)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Medical assistants typically do not need a solid background in physics to perform their jobs well.</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51)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Standard of care is the legal term that is defined as the care that ordinarily is provided by an average, prudent healthcare provider in a given situation.</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52)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When the medical assistant researches for a community service such as a dietician for a diabetic patient he or she is acting as a patient advocate.</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53)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 xml:space="preserve">When the medical assistant helping a patient through the confusing healthcare system and ensuring the patient’s treatment needs are met, the medical assistant is performing in the role of patient navigator. </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54) aging</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As people become older, they begin having more health issues and require more healthcare services.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55) change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Because healthcare is changing rapidly, medical assistants who can adapt to change and who continually strive to increase their knowledge will be in high demand.</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56) standards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Professional associations set high standards for quality and performance in a profession.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57) externship</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Externships provide work experience and are considered an extension of the classroom learning experience.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58) accreditation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Accreditation is the process by which programs are officially authorized.</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59) 30</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RMAs certified after 2006 must accumulate 30 CEUs every 3 years to remain certified.</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60) continuing education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After completing a medical assisting program, you should continue your education, setting specific educational advancement goals on a yearly basis. For example, you may decide to obtain further education to learn more about the medical specialty in which you work. Once you obtain your certification as a medical assistant, you will be required to obtain a specific number of continuing education units (CEUs) yearly to maintain your certification credential. Continuing education is the systematic professional learning experiences designed to augment knowledge and skills of healthcare professional; education completed after the initial educational program; required for relicensure in some fields.</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61) professional development</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Professional development includes the skills and knowledge you attain for both personal growth and career advancement.</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62) registration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Registration is the granting of a title or license by a board that gives permission to practice in a chosen profession.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63) résumé</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computer-generated document that summarizes your employment and educational history is a résumé.</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64) AMT</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When a medical assistant passes the examination to become a Registered Medical Assistant, she automatically becomes a member of American Medical Technologists (AMT).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65) competency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An accredited medical assisting program is competency based; this means that standards are set by an accrediting body for skill and proficiency in administrative and clinical tasks.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66) 5</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Every 5 years, a CMA must complete a minimum number of contact hours to be recertified.</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67) work experience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Externships provide valuable work experience that helps medical assistants practice the knowledge and skills they have learned.</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68) networking</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Networking is an important part of improving yourself professionally.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69) volunteer</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Many volunteer programs accept volunteers without medical experience. This provides a good opportunity to find out whether you might like a health-related career before you begin your training.</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70) disaster</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The American Red Cross offers volunteer opportunities for students in local, state, national, and international disaster relief programs.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71) scope of practice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One very important aspect of professional development is knowing and staying within the legal scope of practice for your specific credential.</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72) multiskilled healthcare professional</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There are many healthcare practices that like the idea of having a multiskilled healthcare professional, who is a cross trained member of the team who is able to do many different duties, which cuts personnel costs.</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73) medical assistant scope of practice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Information regarding the kinds of duties the medical assistant can perform can be found online by entering the words “medical assistant scope of practice” in the online search area.</w:t>
      </w:r>
      <w:r>
        <w:br/>
      </w:r>
      <w:r>
        <w:rPr>
          <w:rFonts w:ascii="Times New Roman"/>
          <w:sz w:val="32"/>
        </w:rPr>
      </w:r>
    </w:p>
    <w:sectPr>
      <w:footerReference w:type="default" r:id="rId3"/>
      <w:type w:val="continuous"/>
      <w:pgMar w:top="1440" w:right="1440" w:bottom="1440" w:left="1440"/>
      <w:cols w:space="720"/>
    </w:sectPr>
  </w:body>
</w:document>
</file>

<file path=word/footer.xml><?xml version="1.0" encoding="utf-8"?>
<w:ftr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
    <w:pPr>
      <w:spacing w:before="0" w:after="0"/>
      <w:jc w:val="left"/>
    </w:pPr>
    <w:rPr>
      <w:noProof/>
    </w:rPr>
    <w:r>
      <w:rPr>
        <w:rFonts w:ascii="Calibri"/>
        <w:sz w:val="24"/>
      </w:rPr>
      <w:t>Version 1</w:t>
      <w:tab/>
      <w:tab/>
      <w:tab/>
      <w:tab/>
      <w:tab/>
      <w:tab/>
      <w:tab/>
      <w:tab/>
      <w:tab/>
      <w:tab/>
      <w:tab/>
    </w:r>
    <w:r>
      <w:rPr>
        <w:rFonts w:ascii="Times New Roman"/>
        <w:sz w:val="24"/>
      </w:rPr>
    </w:r>
    <w:fldSimple w:instr=" PAGE \* MERGEFORMAT ">
      <w:r>
        <w:rPr>
          <w:rFonts w:ascii="Times New Roman"/>
          <w:sz w:val="24"/>
        </w:rPr>
      </w:r>
    </w:fldSimple>
  </w:p>
</w:ftr>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footer.xml" Type="http://schemas.openxmlformats.org/officeDocument/2006/relationships/footer" Id="rId3"/>
    <Relationship Target="numbering.xml" Type="http://schemas.openxmlformats.org/officeDocument/2006/relationships/numbering" Id="rId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

<file path=docProps/custom.xml><?xml version="1.0" encoding="utf-8"?>
<prop:Properties xmlns:vt="http://schemas.openxmlformats.org/officeDocument/2006/docPropsVTypes" xmlns:prop="http://schemas.openxmlformats.org/officeDocument/2006/custom-properties">
  <prop:property fmtid="{D5CDD505-2E9C-101B-9397-08002B2CF9AE}" pid="2" name="Copyright">
    <vt:lpwstr>Some content may be Copyright, McGraw Hill LLC</vt:lpwstr>
  </prop:property>
</prop:Properties>
</file>