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5B387" w14:textId="77777777" w:rsidR="000E4230" w:rsidRPr="00F11582" w:rsidRDefault="000E4230" w:rsidP="000E4230">
      <w:pPr>
        <w:rPr>
          <w:b/>
          <w:bCs/>
          <w:sz w:val="28"/>
          <w:szCs w:val="28"/>
        </w:rPr>
      </w:pPr>
      <w:r w:rsidRPr="00F11582">
        <w:rPr>
          <w:b/>
          <w:bCs/>
          <w:sz w:val="28"/>
          <w:szCs w:val="28"/>
        </w:rPr>
        <w:t>Multiple-Choice Exam</w:t>
      </w:r>
      <w:r w:rsidRPr="00D81DE9">
        <w:rPr>
          <w:b/>
          <w:bCs/>
          <w:sz w:val="28"/>
          <w:szCs w:val="28"/>
        </w:rPr>
        <w:t xml:space="preserve"> – Answers</w:t>
      </w:r>
    </w:p>
    <w:p w14:paraId="4024ECE7" w14:textId="77777777" w:rsidR="000E4230" w:rsidRPr="00F11582" w:rsidRDefault="000E4230" w:rsidP="000E4230">
      <w:pPr>
        <w:rPr>
          <w:b/>
          <w:bCs/>
        </w:rPr>
      </w:pPr>
      <w:r w:rsidRPr="00F11582">
        <w:rPr>
          <w:b/>
          <w:bCs/>
        </w:rPr>
        <w:t>(XX% of your total course grade)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288"/>
        <w:gridCol w:w="2248"/>
        <w:gridCol w:w="2672"/>
      </w:tblGrid>
      <w:tr w:rsidR="000E4230" w:rsidRPr="00E764E2" w14:paraId="0356DEE6" w14:textId="77777777" w:rsidTr="00F7643A">
        <w:trPr>
          <w:trHeight w:val="620"/>
        </w:trPr>
        <w:tc>
          <w:tcPr>
            <w:tcW w:w="1777" w:type="dxa"/>
            <w:vAlign w:val="bottom"/>
          </w:tcPr>
          <w:p w14:paraId="63A12FDC" w14:textId="77777777" w:rsidR="000E4230" w:rsidRPr="00E764E2" w:rsidRDefault="000E4230" w:rsidP="00F7643A">
            <w:pPr>
              <w:rPr>
                <w:bCs/>
              </w:rPr>
            </w:pPr>
            <w:r w:rsidRPr="00E764E2">
              <w:rPr>
                <w:bCs/>
              </w:rPr>
              <w:t>Name (print)</w:t>
            </w:r>
          </w:p>
        </w:tc>
        <w:tc>
          <w:tcPr>
            <w:tcW w:w="2319" w:type="dxa"/>
            <w:vAlign w:val="bottom"/>
          </w:tcPr>
          <w:p w14:paraId="39B5F1E0" w14:textId="77777777" w:rsidR="000E4230" w:rsidRPr="00E764E2" w:rsidRDefault="000E4230" w:rsidP="00F7643A">
            <w:pPr>
              <w:rPr>
                <w:bCs/>
              </w:rPr>
            </w:pPr>
            <w:r w:rsidRPr="00E764E2">
              <w:rPr>
                <w:bCs/>
              </w:rPr>
              <w:t>__________</w:t>
            </w:r>
            <w:r>
              <w:rPr>
                <w:bCs/>
              </w:rPr>
              <w:t>_____</w:t>
            </w:r>
          </w:p>
        </w:tc>
        <w:tc>
          <w:tcPr>
            <w:tcW w:w="2398" w:type="dxa"/>
            <w:vAlign w:val="bottom"/>
          </w:tcPr>
          <w:p w14:paraId="140CE7E2" w14:textId="77777777" w:rsidR="000E4230" w:rsidRPr="00E764E2" w:rsidRDefault="000E4230" w:rsidP="00F7643A">
            <w:pPr>
              <w:rPr>
                <w:bCs/>
              </w:rPr>
            </w:pPr>
            <w:r w:rsidRPr="00E764E2">
              <w:rPr>
                <w:bCs/>
              </w:rPr>
              <w:t>Student #</w:t>
            </w:r>
          </w:p>
        </w:tc>
        <w:tc>
          <w:tcPr>
            <w:tcW w:w="2748" w:type="dxa"/>
            <w:vAlign w:val="bottom"/>
          </w:tcPr>
          <w:p w14:paraId="4E2883D8" w14:textId="77777777" w:rsidR="000E4230" w:rsidRPr="00E764E2" w:rsidRDefault="000E4230" w:rsidP="00F7643A">
            <w:pPr>
              <w:rPr>
                <w:bCs/>
              </w:rPr>
            </w:pPr>
            <w:r w:rsidRPr="00E764E2">
              <w:rPr>
                <w:bCs/>
              </w:rPr>
              <w:t>__________</w:t>
            </w:r>
            <w:r>
              <w:rPr>
                <w:bCs/>
              </w:rPr>
              <w:t>_____</w:t>
            </w:r>
          </w:p>
        </w:tc>
      </w:tr>
      <w:tr w:rsidR="000E4230" w:rsidRPr="00E764E2" w14:paraId="7EC041C1" w14:textId="77777777" w:rsidTr="00F7643A">
        <w:trPr>
          <w:trHeight w:val="602"/>
        </w:trPr>
        <w:tc>
          <w:tcPr>
            <w:tcW w:w="1777" w:type="dxa"/>
            <w:vAlign w:val="bottom"/>
          </w:tcPr>
          <w:p w14:paraId="36B1C079" w14:textId="77777777" w:rsidR="000E4230" w:rsidRPr="00E764E2" w:rsidRDefault="000E4230" w:rsidP="00F7643A">
            <w:pPr>
              <w:rPr>
                <w:bCs/>
              </w:rPr>
            </w:pPr>
            <w:r w:rsidRPr="00E764E2">
              <w:rPr>
                <w:bCs/>
              </w:rPr>
              <w:t>Signature</w:t>
            </w:r>
          </w:p>
        </w:tc>
        <w:tc>
          <w:tcPr>
            <w:tcW w:w="2319" w:type="dxa"/>
            <w:vAlign w:val="bottom"/>
          </w:tcPr>
          <w:p w14:paraId="5C31AE28" w14:textId="77777777" w:rsidR="000E4230" w:rsidRPr="00E764E2" w:rsidRDefault="000E4230" w:rsidP="00F7643A">
            <w:pPr>
              <w:rPr>
                <w:bCs/>
              </w:rPr>
            </w:pPr>
            <w:r w:rsidRPr="00E764E2">
              <w:rPr>
                <w:bCs/>
              </w:rPr>
              <w:t>__________</w:t>
            </w:r>
            <w:r>
              <w:rPr>
                <w:bCs/>
              </w:rPr>
              <w:t>_____</w:t>
            </w:r>
          </w:p>
        </w:tc>
        <w:tc>
          <w:tcPr>
            <w:tcW w:w="2398" w:type="dxa"/>
            <w:vAlign w:val="bottom"/>
          </w:tcPr>
          <w:p w14:paraId="78F32A51" w14:textId="77777777" w:rsidR="000E4230" w:rsidRPr="00E764E2" w:rsidRDefault="000E4230" w:rsidP="00F7643A">
            <w:pPr>
              <w:rPr>
                <w:bCs/>
              </w:rPr>
            </w:pPr>
            <w:r w:rsidRPr="00E764E2">
              <w:rPr>
                <w:bCs/>
              </w:rPr>
              <w:t>Date</w:t>
            </w:r>
          </w:p>
        </w:tc>
        <w:tc>
          <w:tcPr>
            <w:tcW w:w="2748" w:type="dxa"/>
            <w:vAlign w:val="bottom"/>
          </w:tcPr>
          <w:p w14:paraId="23AB53F2" w14:textId="77777777" w:rsidR="000E4230" w:rsidRPr="00E764E2" w:rsidRDefault="000E4230" w:rsidP="00F7643A">
            <w:pPr>
              <w:rPr>
                <w:bCs/>
              </w:rPr>
            </w:pPr>
            <w:r w:rsidRPr="00E764E2">
              <w:rPr>
                <w:bCs/>
              </w:rPr>
              <w:t>__________</w:t>
            </w:r>
            <w:r>
              <w:rPr>
                <w:bCs/>
              </w:rPr>
              <w:t>_____</w:t>
            </w:r>
          </w:p>
        </w:tc>
      </w:tr>
    </w:tbl>
    <w:p w14:paraId="30A776F6" w14:textId="77777777" w:rsidR="000E4230" w:rsidRPr="00F11582" w:rsidRDefault="000E4230" w:rsidP="000E4230">
      <w:r w:rsidRPr="00F11582">
        <w:rPr>
          <w:b/>
        </w:rPr>
        <w:t>Instructions</w:t>
      </w:r>
    </w:p>
    <w:p w14:paraId="238B79EF" w14:textId="77777777" w:rsidR="000E4230" w:rsidRPr="00F11582" w:rsidRDefault="000E4230" w:rsidP="000E4230">
      <w:pPr>
        <w:ind w:left="990" w:hanging="450"/>
      </w:pPr>
      <w:r w:rsidRPr="00F11582">
        <w:t>A.</w:t>
      </w:r>
      <w:r w:rsidRPr="00F11582">
        <w:tab/>
        <w:t>No textbooks, or notes, or electronic devices allowed in the exam room.</w:t>
      </w:r>
      <w:r>
        <w:t xml:space="preserve"> </w:t>
      </w:r>
      <w:r w:rsidRPr="00F11582">
        <w:t>The only book you are permitted to bring is a foreign dictionary, which must be inspected by the exam supervisor.</w:t>
      </w:r>
      <w:r>
        <w:t xml:space="preserve"> </w:t>
      </w:r>
      <w:r w:rsidRPr="00F11582">
        <w:t>The dictionary must not contain any course notes.</w:t>
      </w:r>
    </w:p>
    <w:p w14:paraId="38D19300" w14:textId="77777777" w:rsidR="000E4230" w:rsidRPr="00F11582" w:rsidRDefault="000E4230" w:rsidP="000E4230">
      <w:pPr>
        <w:tabs>
          <w:tab w:val="left" w:pos="6210"/>
        </w:tabs>
        <w:ind w:left="990" w:hanging="450"/>
      </w:pPr>
      <w:r w:rsidRPr="00F11582">
        <w:t>B.</w:t>
      </w:r>
      <w:r w:rsidRPr="00F11582">
        <w:tab/>
        <w:t>The exam consists of XX multiple-choice questions.</w:t>
      </w:r>
      <w:r>
        <w:t xml:space="preserve"> </w:t>
      </w:r>
      <w:r w:rsidRPr="00F11582">
        <w:t>Correct answers are worth 1 point each.</w:t>
      </w:r>
      <w:r>
        <w:t xml:space="preserve"> </w:t>
      </w:r>
      <w:r w:rsidRPr="00F11582">
        <w:t xml:space="preserve">If you are not sure of the answer, make your </w:t>
      </w:r>
      <w:r w:rsidRPr="00F11582">
        <w:rPr>
          <w:u w:val="single"/>
        </w:rPr>
        <w:t>best guess</w:t>
      </w:r>
      <w:r w:rsidRPr="00F11582">
        <w:t xml:space="preserve"> and do not omit any answers. </w:t>
      </w:r>
    </w:p>
    <w:p w14:paraId="5B014449" w14:textId="77777777" w:rsidR="000E4230" w:rsidRPr="00F11582" w:rsidRDefault="000E4230" w:rsidP="000E4230">
      <w:pPr>
        <w:ind w:left="990" w:hanging="450"/>
      </w:pPr>
      <w:r w:rsidRPr="00F11582">
        <w:t>C.</w:t>
      </w:r>
      <w:r w:rsidRPr="00F11582">
        <w:tab/>
        <w:t xml:space="preserve">To answer the question, circle </w:t>
      </w:r>
      <w:r w:rsidRPr="00F11582">
        <w:rPr>
          <w:u w:val="single"/>
        </w:rPr>
        <w:t>one letter</w:t>
      </w:r>
      <w:r w:rsidRPr="00F11582">
        <w:t xml:space="preserve"> only.</w:t>
      </w:r>
      <w:r>
        <w:t xml:space="preserve"> </w:t>
      </w:r>
      <w:r w:rsidRPr="00F11582">
        <w:t>If more than one letter is circled, the answer will be marked wrong.</w:t>
      </w:r>
      <w:r>
        <w:t xml:space="preserve"> </w:t>
      </w:r>
      <w:r w:rsidRPr="00F11582">
        <w:t>Preferably, use pencil so you can make corrections.</w:t>
      </w:r>
      <w:r>
        <w:t xml:space="preserve"> </w:t>
      </w:r>
      <w:r w:rsidRPr="00F11582">
        <w:t>There must be one clearly circled answer per question.</w:t>
      </w:r>
      <w:r>
        <w:t xml:space="preserve"> </w:t>
      </w:r>
    </w:p>
    <w:p w14:paraId="5AA583D4" w14:textId="77777777" w:rsidR="000E4230" w:rsidRPr="00342AB4" w:rsidRDefault="000E4230" w:rsidP="000E4230">
      <w:pPr>
        <w:pBdr>
          <w:bottom w:val="single" w:sz="12" w:space="1" w:color="auto"/>
        </w:pBdr>
        <w:ind w:left="993" w:hanging="446"/>
      </w:pPr>
      <w:r w:rsidRPr="00F11582">
        <w:t>D.</w:t>
      </w:r>
      <w:r w:rsidRPr="00F11582">
        <w:tab/>
        <w:t>Time: 10 minutes reading time, then an average of 2 minutes per question, plus 5 minutes for you to check that no answers are omitted.</w:t>
      </w:r>
      <w:r>
        <w:t xml:space="preserve"> </w:t>
      </w:r>
      <w:r w:rsidRPr="00F11582">
        <w:t>So XX minutes in total.</w:t>
      </w:r>
    </w:p>
    <w:p w14:paraId="1ABF37A8" w14:textId="77777777" w:rsidR="000E4230" w:rsidRDefault="000E4230" w:rsidP="000E4230"/>
    <w:p w14:paraId="34C6E121" w14:textId="77777777" w:rsidR="000E4230" w:rsidRPr="00F11582" w:rsidRDefault="000E4230" w:rsidP="000E4230">
      <w:r w:rsidRPr="00F11582">
        <w:t>1.</w:t>
      </w:r>
      <w:r>
        <w:t xml:space="preserve"> </w:t>
      </w:r>
      <w:r w:rsidRPr="00F11582">
        <w:t>Imagine that you are the new manager of Qantas, the Australian airline. You are getting ready to prepare an advertising campaign.</w:t>
      </w:r>
      <w:r>
        <w:t xml:space="preserve"> </w:t>
      </w:r>
      <w:r w:rsidRPr="00F11582">
        <w:t>What would be your FIRST step in the planning sequence?</w:t>
      </w:r>
    </w:p>
    <w:p w14:paraId="4CB77233" w14:textId="77777777" w:rsidR="000E4230" w:rsidRPr="00F11582" w:rsidRDefault="000E4230" w:rsidP="000E4230">
      <w:r w:rsidRPr="00F11582">
        <w:t>a.</w:t>
      </w:r>
      <w:r>
        <w:t xml:space="preserve"> s</w:t>
      </w:r>
      <w:r w:rsidRPr="00F11582">
        <w:t>elect an advertising agency with a good track record for creative strategy</w:t>
      </w:r>
    </w:p>
    <w:p w14:paraId="34A4E5BF" w14:textId="77777777" w:rsidR="000E4230" w:rsidRPr="00F11582" w:rsidRDefault="000E4230" w:rsidP="000E4230">
      <w:r w:rsidRPr="00F11582">
        <w:t>b.</w:t>
      </w:r>
      <w:r>
        <w:t xml:space="preserve"> d</w:t>
      </w:r>
      <w:r w:rsidRPr="00F11582">
        <w:t>evelop the brand’s communication objectives</w:t>
      </w:r>
    </w:p>
    <w:p w14:paraId="350E9459" w14:textId="77777777" w:rsidR="000E4230" w:rsidRPr="00F11582" w:rsidRDefault="000E4230" w:rsidP="000E4230">
      <w:r w:rsidRPr="00F11582">
        <w:t>c.</w:t>
      </w:r>
      <w:r>
        <w:t xml:space="preserve"> d</w:t>
      </w:r>
      <w:r w:rsidRPr="00F11582">
        <w:t xml:space="preserve">ecide where sales are going to come from, that is, identify the target audience </w:t>
      </w:r>
    </w:p>
    <w:p w14:paraId="0B5DEA82" w14:textId="77777777" w:rsidR="000E4230" w:rsidRPr="00F11582" w:rsidRDefault="000E4230" w:rsidP="000E4230">
      <w:r w:rsidRPr="00F11582">
        <w:t>d.</w:t>
      </w:r>
      <w:r>
        <w:t xml:space="preserve"> s</w:t>
      </w:r>
      <w:r w:rsidRPr="00F11582">
        <w:t>et the marketing objectives for the brand</w:t>
      </w:r>
    </w:p>
    <w:p w14:paraId="2CFA3E57" w14:textId="77777777" w:rsidR="000E4230" w:rsidRPr="00D81DE9" w:rsidRDefault="000E4230" w:rsidP="000E4230">
      <w:pPr>
        <w:rPr>
          <w:b/>
        </w:rPr>
      </w:pPr>
      <w:r w:rsidRPr="00D81DE9">
        <w:rPr>
          <w:b/>
        </w:rPr>
        <w:t>e. determine the brand’s current and desired positioning in the various markets you are aiming for</w:t>
      </w:r>
    </w:p>
    <w:p w14:paraId="17366387" w14:textId="77777777" w:rsidR="000E4230" w:rsidRPr="00F11582" w:rsidRDefault="000E4230" w:rsidP="000E4230"/>
    <w:p w14:paraId="1C94F64E" w14:textId="77777777" w:rsidR="000E4230" w:rsidRPr="00F11582" w:rsidRDefault="000E4230" w:rsidP="000E4230">
      <w:r w:rsidRPr="00F11582">
        <w:lastRenderedPageBreak/>
        <w:t>2.</w:t>
      </w:r>
      <w:r>
        <w:t xml:space="preserve"> </w:t>
      </w:r>
      <w:r w:rsidRPr="00F11582">
        <w:t>You have estimated the probability of exposure to your next advertising campaign as .2, the probability of ad processing as .3, and the probability of achieving the communication objectives as .5.</w:t>
      </w:r>
      <w:r>
        <w:t xml:space="preserve"> </w:t>
      </w:r>
      <w:r w:rsidRPr="00F11582">
        <w:t>What is the probability that the campaign will be capable of influencing target audience action?</w:t>
      </w:r>
    </w:p>
    <w:p w14:paraId="19B9D406" w14:textId="77777777" w:rsidR="000E4230" w:rsidRPr="00F11582" w:rsidRDefault="000E4230" w:rsidP="000E4230">
      <w:r w:rsidRPr="00F11582">
        <w:t>a.</w:t>
      </w:r>
      <w:r>
        <w:t xml:space="preserve"> </w:t>
      </w:r>
      <w:r w:rsidRPr="00F11582">
        <w:t>1.0</w:t>
      </w:r>
    </w:p>
    <w:p w14:paraId="09079AD0" w14:textId="77777777" w:rsidR="000E4230" w:rsidRPr="00F11582" w:rsidRDefault="000E4230" w:rsidP="000E4230">
      <w:r w:rsidRPr="00F11582">
        <w:t>b.</w:t>
      </w:r>
      <w:r>
        <w:t xml:space="preserve"> </w:t>
      </w:r>
      <w:r w:rsidRPr="00F11582">
        <w:t>.5</w:t>
      </w:r>
    </w:p>
    <w:p w14:paraId="03CACC9F" w14:textId="77777777" w:rsidR="000E4230" w:rsidRPr="00F11582" w:rsidRDefault="000E4230" w:rsidP="000E4230">
      <w:r w:rsidRPr="00F11582">
        <w:t>c.</w:t>
      </w:r>
      <w:r>
        <w:t xml:space="preserve"> </w:t>
      </w:r>
      <w:r w:rsidRPr="00F11582">
        <w:t>.06</w:t>
      </w:r>
    </w:p>
    <w:p w14:paraId="1618A5F0" w14:textId="77777777" w:rsidR="000E4230" w:rsidRPr="00D81DE9" w:rsidRDefault="000E4230" w:rsidP="000E4230">
      <w:pPr>
        <w:rPr>
          <w:b/>
        </w:rPr>
      </w:pPr>
      <w:r w:rsidRPr="00D81DE9">
        <w:rPr>
          <w:b/>
        </w:rPr>
        <w:t>d. .03</w:t>
      </w:r>
    </w:p>
    <w:p w14:paraId="4AA2A82D" w14:textId="77777777" w:rsidR="000E4230" w:rsidRPr="00F11582" w:rsidRDefault="000E4230" w:rsidP="000E4230">
      <w:r w:rsidRPr="00F11582">
        <w:t>e</w:t>
      </w:r>
      <w:r>
        <w:t xml:space="preserve">. </w:t>
      </w:r>
      <w:r w:rsidRPr="00F11582">
        <w:t>.02</w:t>
      </w:r>
    </w:p>
    <w:p w14:paraId="5D1AA4D5" w14:textId="77777777" w:rsidR="000E4230" w:rsidRDefault="000E4230" w:rsidP="000E4230">
      <w:pPr>
        <w:ind w:left="426" w:hanging="426"/>
      </w:pPr>
    </w:p>
    <w:p w14:paraId="62325B17" w14:textId="77777777" w:rsidR="000E4230" w:rsidRPr="00F11582" w:rsidRDefault="000E4230" w:rsidP="000E4230">
      <w:pPr>
        <w:ind w:left="426" w:hanging="426"/>
      </w:pPr>
      <w:r w:rsidRPr="00F11582">
        <w:t>3.</w:t>
      </w:r>
      <w:r>
        <w:t xml:space="preserve"> </w:t>
      </w:r>
      <w:r w:rsidRPr="00F11582">
        <w:t>In terms of brand equity, which is the best combination for a brand item to have?</w:t>
      </w:r>
    </w:p>
    <w:p w14:paraId="40DD67C8" w14:textId="77777777" w:rsidR="000E4230" w:rsidRPr="00D81DE9" w:rsidRDefault="000E4230" w:rsidP="000E4230">
      <w:pPr>
        <w:rPr>
          <w:b/>
        </w:rPr>
      </w:pPr>
      <w:r w:rsidRPr="00D81DE9">
        <w:rPr>
          <w:b/>
        </w:rPr>
        <w:t>a. low downside elasticity, high upside elasticity</w:t>
      </w:r>
    </w:p>
    <w:p w14:paraId="08E3491D" w14:textId="77777777" w:rsidR="000E4230" w:rsidRPr="00F11582" w:rsidRDefault="000E4230" w:rsidP="000E4230">
      <w:r w:rsidRPr="00F11582">
        <w:t>b.</w:t>
      </w:r>
      <w:r>
        <w:t xml:space="preserve"> h</w:t>
      </w:r>
      <w:r w:rsidRPr="00F11582">
        <w:t>igh downside elasticity, low upside elasticity</w:t>
      </w:r>
    </w:p>
    <w:p w14:paraId="12788EC4" w14:textId="77777777" w:rsidR="000E4230" w:rsidRPr="00F11582" w:rsidRDefault="000E4230" w:rsidP="000E4230">
      <w:r w:rsidRPr="00342AB4">
        <w:t>c.</w:t>
      </w:r>
      <w:r>
        <w:t xml:space="preserve"> h</w:t>
      </w:r>
      <w:r w:rsidRPr="00F11582">
        <w:t>igh downside elasticity, high upside elasticity</w:t>
      </w:r>
    </w:p>
    <w:p w14:paraId="3609B5A4" w14:textId="77777777" w:rsidR="000E4230" w:rsidRPr="00F11582" w:rsidRDefault="000E4230" w:rsidP="000E4230">
      <w:r w:rsidRPr="00342AB4">
        <w:t>d.</w:t>
      </w:r>
      <w:r>
        <w:t xml:space="preserve"> l</w:t>
      </w:r>
      <w:r w:rsidRPr="00F11582">
        <w:t>ow downside elasticity, low upside elasticity</w:t>
      </w:r>
    </w:p>
    <w:p w14:paraId="2D8A3683" w14:textId="77777777" w:rsidR="000E4230" w:rsidRPr="00F11582" w:rsidRDefault="000E4230" w:rsidP="000E4230">
      <w:r w:rsidRPr="00F11582">
        <w:t>e.</w:t>
      </w:r>
      <w:r>
        <w:t xml:space="preserve"> h</w:t>
      </w:r>
      <w:r w:rsidRPr="00F11582">
        <w:t>igh value, low uniqueness</w:t>
      </w:r>
    </w:p>
    <w:p w14:paraId="2A5A0294" w14:textId="77777777" w:rsidR="000E4230" w:rsidRPr="00F11582" w:rsidRDefault="000E4230" w:rsidP="000E4230"/>
    <w:p w14:paraId="5A21AA13" w14:textId="77777777" w:rsidR="000E4230" w:rsidRPr="00F11582" w:rsidRDefault="000E4230" w:rsidP="000E4230">
      <w:r w:rsidRPr="00F11582">
        <w:t>4.</w:t>
      </w:r>
      <w:r>
        <w:t xml:space="preserve"> </w:t>
      </w:r>
      <w:r w:rsidRPr="00F11582">
        <w:t>In the category of fast-food restaurants, which category positioning strategy has McDonald’s adopted?</w:t>
      </w:r>
    </w:p>
    <w:p w14:paraId="58869196" w14:textId="77777777" w:rsidR="000E4230" w:rsidRPr="00F11582" w:rsidRDefault="000E4230" w:rsidP="000E4230">
      <w:r w:rsidRPr="00342AB4">
        <w:t>a.</w:t>
      </w:r>
      <w:r>
        <w:t xml:space="preserve"> c</w:t>
      </w:r>
      <w:r w:rsidRPr="00F11582">
        <w:t>entral me-too</w:t>
      </w:r>
    </w:p>
    <w:p w14:paraId="3D8C1CE8" w14:textId="77777777" w:rsidR="000E4230" w:rsidRPr="00D81DE9" w:rsidRDefault="000E4230" w:rsidP="000E4230">
      <w:pPr>
        <w:rPr>
          <w:b/>
        </w:rPr>
      </w:pPr>
      <w:r w:rsidRPr="00D81DE9">
        <w:rPr>
          <w:b/>
        </w:rPr>
        <w:t>b. central</w:t>
      </w:r>
    </w:p>
    <w:p w14:paraId="433DBBF5" w14:textId="77777777" w:rsidR="000E4230" w:rsidRPr="00F11582" w:rsidRDefault="000E4230" w:rsidP="000E4230">
      <w:r w:rsidRPr="00342AB4">
        <w:t>c.</w:t>
      </w:r>
      <w:r>
        <w:t xml:space="preserve"> d</w:t>
      </w:r>
      <w:r w:rsidRPr="00F11582">
        <w:t>ifferentiated me-too</w:t>
      </w:r>
    </w:p>
    <w:p w14:paraId="32609161" w14:textId="77777777" w:rsidR="000E4230" w:rsidRPr="00F11582" w:rsidRDefault="000E4230" w:rsidP="000E4230">
      <w:r w:rsidRPr="00342AB4">
        <w:t>d.</w:t>
      </w:r>
      <w:r>
        <w:t xml:space="preserve"> d</w:t>
      </w:r>
      <w:r w:rsidRPr="00F11582">
        <w:t>ifferentiated</w:t>
      </w:r>
    </w:p>
    <w:p w14:paraId="3DB5F4E1" w14:textId="77777777" w:rsidR="000E4230" w:rsidRPr="00F11582" w:rsidRDefault="000E4230" w:rsidP="000E4230">
      <w:r w:rsidRPr="00342AB4">
        <w:t>e.</w:t>
      </w:r>
      <w:r>
        <w:t xml:space="preserve"> p</w:t>
      </w:r>
      <w:r w:rsidRPr="00F11582">
        <w:t>roduct-as-hero</w:t>
      </w:r>
    </w:p>
    <w:p w14:paraId="08802FE3" w14:textId="77777777" w:rsidR="000E4230" w:rsidRPr="00F11582" w:rsidRDefault="000E4230" w:rsidP="000E4230"/>
    <w:p w14:paraId="38B9CA44" w14:textId="77777777" w:rsidR="000E4230" w:rsidRPr="00F11582" w:rsidRDefault="000E4230" w:rsidP="000E4230">
      <w:r w:rsidRPr="00F11582">
        <w:t>5.</w:t>
      </w:r>
      <w:r>
        <w:t xml:space="preserve"> </w:t>
      </w:r>
      <w:r w:rsidRPr="00F11582">
        <w:t>According to the T-C-B model, under which ONE condition below should a brand adopt differentiated positioning?</w:t>
      </w:r>
    </w:p>
    <w:p w14:paraId="4A917263" w14:textId="77777777" w:rsidR="000E4230" w:rsidRPr="00F11582" w:rsidRDefault="000E4230" w:rsidP="000E4230">
      <w:r w:rsidRPr="00342AB4">
        <w:t>a.</w:t>
      </w:r>
      <w:r>
        <w:t xml:space="preserve"> m</w:t>
      </w:r>
      <w:r w:rsidRPr="00F11582">
        <w:t>arket pioneer</w:t>
      </w:r>
    </w:p>
    <w:p w14:paraId="48DE1815" w14:textId="77777777" w:rsidR="000E4230" w:rsidRPr="00F11582" w:rsidRDefault="000E4230" w:rsidP="000E4230">
      <w:r w:rsidRPr="00342AB4">
        <w:t>b.</w:t>
      </w:r>
      <w:r>
        <w:t xml:space="preserve"> m</w:t>
      </w:r>
      <w:r w:rsidRPr="00F11582">
        <w:t>arket leader</w:t>
      </w:r>
    </w:p>
    <w:p w14:paraId="0B4EA87C" w14:textId="77777777" w:rsidR="000E4230" w:rsidRPr="00D81DE9" w:rsidRDefault="000E4230" w:rsidP="000E4230">
      <w:pPr>
        <w:rPr>
          <w:b/>
        </w:rPr>
      </w:pPr>
      <w:r w:rsidRPr="00D81DE9">
        <w:rPr>
          <w:b/>
        </w:rPr>
        <w:t>c. a follower brand that cannot adopt central me-too</w:t>
      </w:r>
    </w:p>
    <w:p w14:paraId="63A26221" w14:textId="77777777" w:rsidR="000E4230" w:rsidRPr="00F11582" w:rsidRDefault="000E4230" w:rsidP="000E4230">
      <w:r w:rsidRPr="00342AB4">
        <w:lastRenderedPageBreak/>
        <w:t>d.</w:t>
      </w:r>
      <w:r>
        <w:t xml:space="preserve"> a</w:t>
      </w:r>
      <w:r w:rsidRPr="00F11582">
        <w:t xml:space="preserve"> brand using mixed approach-avoidance motivation</w:t>
      </w:r>
    </w:p>
    <w:p w14:paraId="679B77F5" w14:textId="77777777" w:rsidR="000E4230" w:rsidRPr="00F11582" w:rsidRDefault="000E4230" w:rsidP="000E4230">
      <w:r w:rsidRPr="00342AB4">
        <w:t>e.</w:t>
      </w:r>
      <w:r>
        <w:t xml:space="preserve"> a</w:t>
      </w:r>
      <w:r w:rsidRPr="00F11582">
        <w:t xml:space="preserve"> brand using problem-solution motivation</w:t>
      </w:r>
    </w:p>
    <w:p w14:paraId="5255E864" w14:textId="77777777" w:rsidR="000E4230" w:rsidRPr="00F11582" w:rsidRDefault="000E4230" w:rsidP="000E4230"/>
    <w:p w14:paraId="44C11DDE" w14:textId="77777777" w:rsidR="000E4230" w:rsidRPr="00F11582" w:rsidRDefault="000E4230" w:rsidP="000E4230">
      <w:pPr>
        <w:ind w:left="426" w:hanging="426"/>
      </w:pPr>
      <w:r w:rsidRPr="00F11582">
        <w:t>6.</w:t>
      </w:r>
      <w:r>
        <w:t xml:space="preserve"> </w:t>
      </w:r>
      <w:r w:rsidRPr="00F11582">
        <w:t>In the I-D-U model, which one of the following is NOT a multiattribute strategy?</w:t>
      </w:r>
    </w:p>
    <w:p w14:paraId="3FA3A9D0" w14:textId="77777777" w:rsidR="000E4230" w:rsidRPr="00F11582" w:rsidRDefault="000E4230" w:rsidP="000E4230">
      <w:pPr>
        <w:jc w:val="both"/>
      </w:pPr>
      <w:r w:rsidRPr="00342AB4">
        <w:t>a.</w:t>
      </w:r>
      <w:r>
        <w:t xml:space="preserve"> i</w:t>
      </w:r>
      <w:r w:rsidRPr="00F11582">
        <w:t>ntroduce a new attribute to the category</w:t>
      </w:r>
    </w:p>
    <w:p w14:paraId="04B65414" w14:textId="77777777" w:rsidR="000E4230" w:rsidRPr="00D81DE9" w:rsidRDefault="000E4230" w:rsidP="000E4230">
      <w:pPr>
        <w:jc w:val="both"/>
        <w:rPr>
          <w:b/>
        </w:rPr>
      </w:pPr>
      <w:r w:rsidRPr="00D81DE9">
        <w:rPr>
          <w:b/>
        </w:rPr>
        <w:t>b. change to a new user target</w:t>
      </w:r>
    </w:p>
    <w:p w14:paraId="61C429A1" w14:textId="77777777" w:rsidR="000E4230" w:rsidRPr="00F11582" w:rsidRDefault="000E4230" w:rsidP="000E4230">
      <w:pPr>
        <w:jc w:val="both"/>
      </w:pPr>
      <w:r w:rsidRPr="00342AB4">
        <w:t>c.</w:t>
      </w:r>
      <w:r>
        <w:t xml:space="preserve"> i</w:t>
      </w:r>
      <w:r w:rsidRPr="00F11582">
        <w:t>ncrease perceived delivery</w:t>
      </w:r>
    </w:p>
    <w:p w14:paraId="3D7DDF54" w14:textId="77777777" w:rsidR="000E4230" w:rsidRPr="00F11582" w:rsidRDefault="000E4230" w:rsidP="000E4230">
      <w:pPr>
        <w:jc w:val="both"/>
      </w:pPr>
      <w:r w:rsidRPr="00342AB4">
        <w:t>d.</w:t>
      </w:r>
      <w:r>
        <w:t xml:space="preserve"> i</w:t>
      </w:r>
      <w:r w:rsidRPr="00F11582">
        <w:t>ncrease importance</w:t>
      </w:r>
    </w:p>
    <w:p w14:paraId="20ED6B31" w14:textId="77777777" w:rsidR="000E4230" w:rsidRPr="00F11582" w:rsidRDefault="000E4230" w:rsidP="000E4230">
      <w:pPr>
        <w:jc w:val="both"/>
      </w:pPr>
      <w:r w:rsidRPr="00342AB4">
        <w:t>e.</w:t>
      </w:r>
      <w:r>
        <w:t xml:space="preserve"> d</w:t>
      </w:r>
      <w:r w:rsidRPr="00F11582">
        <w:t>ecrease main competitor’s perceived delivery</w:t>
      </w:r>
    </w:p>
    <w:p w14:paraId="4F35E9D4" w14:textId="77777777" w:rsidR="000E4230" w:rsidRPr="00F11582" w:rsidRDefault="000E4230" w:rsidP="000E4230">
      <w:pPr>
        <w:ind w:left="390"/>
        <w:jc w:val="both"/>
      </w:pPr>
    </w:p>
    <w:p w14:paraId="6258383D" w14:textId="77777777" w:rsidR="000E4230" w:rsidRPr="00F11582" w:rsidRDefault="000E4230" w:rsidP="000E4230">
      <w:r w:rsidRPr="00F11582">
        <w:t>7.</w:t>
      </w:r>
      <w:r>
        <w:t xml:space="preserve"> </w:t>
      </w:r>
      <w:r w:rsidRPr="00F11582">
        <w:t>“Why the buyer wants it” is the colloquial definition of which one of the following terms?</w:t>
      </w:r>
    </w:p>
    <w:p w14:paraId="6D726E46" w14:textId="77777777" w:rsidR="000E4230" w:rsidRPr="00F11582" w:rsidRDefault="000E4230" w:rsidP="000E4230">
      <w:r w:rsidRPr="00342AB4">
        <w:t>a.</w:t>
      </w:r>
      <w:r>
        <w:t xml:space="preserve"> b</w:t>
      </w:r>
      <w:r w:rsidRPr="00F11582">
        <w:t>enefit</w:t>
      </w:r>
    </w:p>
    <w:p w14:paraId="59FD65C5" w14:textId="77777777" w:rsidR="000E4230" w:rsidRPr="00F11582" w:rsidRDefault="000E4230" w:rsidP="000E4230">
      <w:r w:rsidRPr="00342AB4">
        <w:t>b.</w:t>
      </w:r>
      <w:r>
        <w:t xml:space="preserve"> a</w:t>
      </w:r>
      <w:r w:rsidRPr="00F11582">
        <w:t>ttribute</w:t>
      </w:r>
    </w:p>
    <w:p w14:paraId="69361799" w14:textId="77777777" w:rsidR="000E4230" w:rsidRPr="00F11582" w:rsidRDefault="000E4230" w:rsidP="000E4230">
      <w:r w:rsidRPr="00342AB4">
        <w:t>c.</w:t>
      </w:r>
      <w:r>
        <w:t xml:space="preserve"> e</w:t>
      </w:r>
      <w:r w:rsidRPr="00F11582">
        <w:t>motion</w:t>
      </w:r>
    </w:p>
    <w:p w14:paraId="5B342B09" w14:textId="77777777" w:rsidR="000E4230" w:rsidRPr="00D81DE9" w:rsidRDefault="000E4230" w:rsidP="000E4230">
      <w:pPr>
        <w:rPr>
          <w:b/>
        </w:rPr>
      </w:pPr>
      <w:r w:rsidRPr="00D81DE9">
        <w:rPr>
          <w:b/>
        </w:rPr>
        <w:t>d. motive</w:t>
      </w:r>
    </w:p>
    <w:p w14:paraId="7B63EC08" w14:textId="77777777" w:rsidR="000E4230" w:rsidRDefault="000E4230" w:rsidP="000E4230">
      <w:r w:rsidRPr="00342AB4">
        <w:t>e.</w:t>
      </w:r>
      <w:r>
        <w:t xml:space="preserve"> r</w:t>
      </w:r>
      <w:r w:rsidRPr="00F11582">
        <w:t>einforcement</w:t>
      </w:r>
    </w:p>
    <w:p w14:paraId="65C50F30" w14:textId="77777777" w:rsidR="00472A0B" w:rsidRPr="000E4230" w:rsidRDefault="00472A0B" w:rsidP="000E4230"/>
    <w:sectPr w:rsidR="00472A0B" w:rsidRPr="000E4230" w:rsidSect="00F1158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1440" w:footer="14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22620" w14:textId="77777777" w:rsidR="005F5B83" w:rsidRDefault="005F5B83">
      <w:r>
        <w:separator/>
      </w:r>
    </w:p>
  </w:endnote>
  <w:endnote w:type="continuationSeparator" w:id="0">
    <w:p w14:paraId="3322E71F" w14:textId="77777777" w:rsidR="005F5B83" w:rsidRDefault="005F5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57 Cn">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664C4" w14:textId="77777777" w:rsidR="00AA5175" w:rsidRDefault="00AA51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49D86" w14:textId="77777777" w:rsidR="00AA5175" w:rsidRDefault="00AA51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34954" w14:textId="77777777" w:rsidR="00AA5175" w:rsidRDefault="00AA51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1DE9">
      <w:rPr>
        <w:rStyle w:val="PageNumber"/>
        <w:noProof/>
      </w:rPr>
      <w:t>16</w:t>
    </w:r>
    <w:r>
      <w:rPr>
        <w:rStyle w:val="PageNumber"/>
      </w:rPr>
      <w:fldChar w:fldCharType="end"/>
    </w:r>
  </w:p>
  <w:p w14:paraId="1E70EB51" w14:textId="77777777" w:rsidR="00AA5175" w:rsidRDefault="00AA517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65F6A" w14:textId="77777777" w:rsidR="00C87874" w:rsidRDefault="00C87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DC668" w14:textId="77777777" w:rsidR="005F5B83" w:rsidRDefault="005F5B83">
      <w:r>
        <w:separator/>
      </w:r>
    </w:p>
  </w:footnote>
  <w:footnote w:type="continuationSeparator" w:id="0">
    <w:p w14:paraId="195654C7" w14:textId="77777777" w:rsidR="005F5B83" w:rsidRDefault="005F5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B8E2D" w14:textId="77777777" w:rsidR="00C87874" w:rsidRDefault="00C87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1B9FA" w14:textId="77777777" w:rsidR="00AA5175" w:rsidRDefault="00AA5175" w:rsidP="00342AB4">
    <w:pPr>
      <w:pStyle w:val="Header"/>
      <w:spacing w:before="0" w:after="0" w:line="240" w:lineRule="auto"/>
      <w:jc w:val="right"/>
    </w:pPr>
    <w:r>
      <w:t>Instructor Resource</w:t>
    </w:r>
  </w:p>
  <w:p w14:paraId="04188776" w14:textId="77777777" w:rsidR="00AA5175" w:rsidRDefault="00AA5175" w:rsidP="00342AB4">
    <w:pPr>
      <w:pStyle w:val="Header"/>
      <w:spacing w:before="0" w:after="0" w:line="240" w:lineRule="auto"/>
      <w:jc w:val="right"/>
      <w:rPr>
        <w:i/>
      </w:rPr>
    </w:pPr>
    <w:r>
      <w:t xml:space="preserve">Rossiter, </w:t>
    </w:r>
    <w:r w:rsidRPr="00820172">
      <w:rPr>
        <w:i/>
      </w:rPr>
      <w:t>Marketing Communications</w:t>
    </w:r>
  </w:p>
  <w:p w14:paraId="3C1172F7" w14:textId="77777777" w:rsidR="00AA5175" w:rsidRDefault="00AA5175" w:rsidP="00F11582">
    <w:pPr>
      <w:pStyle w:val="Header"/>
      <w:spacing w:before="0" w:after="0" w:line="240" w:lineRule="auto"/>
      <w:jc w:val="right"/>
    </w:pPr>
    <w:r>
      <w:t>SAGE Publishing, 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2F2F9" w14:textId="77777777" w:rsidR="00C87874" w:rsidRDefault="00C87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65F20DD"/>
    <w:multiLevelType w:val="hybridMultilevel"/>
    <w:tmpl w:val="A9DAC2E6"/>
    <w:lvl w:ilvl="0" w:tplc="EEF281F8">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 w15:restartNumberingAfterBreak="0">
    <w:nsid w:val="06702468"/>
    <w:multiLevelType w:val="hybridMultilevel"/>
    <w:tmpl w:val="E5AC80E0"/>
    <w:lvl w:ilvl="0" w:tplc="BF3E4224">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6" w15:restartNumberingAfterBreak="0">
    <w:nsid w:val="06CB4E6E"/>
    <w:multiLevelType w:val="hybridMultilevel"/>
    <w:tmpl w:val="C790673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97C17C4"/>
    <w:multiLevelType w:val="hybridMultilevel"/>
    <w:tmpl w:val="36280484"/>
    <w:lvl w:ilvl="0" w:tplc="C92419D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EA755F3"/>
    <w:multiLevelType w:val="hybridMultilevel"/>
    <w:tmpl w:val="83D85EC0"/>
    <w:lvl w:ilvl="0" w:tplc="E67257B8">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1924A97"/>
    <w:multiLevelType w:val="hybridMultilevel"/>
    <w:tmpl w:val="1A9C1B40"/>
    <w:lvl w:ilvl="0" w:tplc="4586A090">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2" w15:restartNumberingAfterBreak="0">
    <w:nsid w:val="139449C5"/>
    <w:multiLevelType w:val="hybridMultilevel"/>
    <w:tmpl w:val="628E46B6"/>
    <w:lvl w:ilvl="0" w:tplc="821E5D5E">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3" w15:restartNumberingAfterBreak="0">
    <w:nsid w:val="13F264AF"/>
    <w:multiLevelType w:val="hybridMultilevel"/>
    <w:tmpl w:val="59F43C90"/>
    <w:lvl w:ilvl="0" w:tplc="CF92BD44">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4" w15:restartNumberingAfterBreak="0">
    <w:nsid w:val="18715897"/>
    <w:multiLevelType w:val="hybridMultilevel"/>
    <w:tmpl w:val="50A404FC"/>
    <w:lvl w:ilvl="0" w:tplc="E6FAC30C">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5" w15:restartNumberingAfterBreak="0">
    <w:nsid w:val="18800F97"/>
    <w:multiLevelType w:val="hybridMultilevel"/>
    <w:tmpl w:val="37447516"/>
    <w:lvl w:ilvl="0" w:tplc="D2687670">
      <w:start w:val="1"/>
      <w:numFmt w:val="lowerLetter"/>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6" w15:restartNumberingAfterBreak="0">
    <w:nsid w:val="1BBC1FB7"/>
    <w:multiLevelType w:val="hybridMultilevel"/>
    <w:tmpl w:val="11DCA686"/>
    <w:lvl w:ilvl="0" w:tplc="414A1836">
      <w:start w:val="1"/>
      <w:numFmt w:val="bullet"/>
      <w:pStyle w:val="BL"/>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3547AF"/>
    <w:multiLevelType w:val="hybridMultilevel"/>
    <w:tmpl w:val="D130DE6C"/>
    <w:lvl w:ilvl="0" w:tplc="AD285D9E">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8" w15:restartNumberingAfterBreak="0">
    <w:nsid w:val="1E87576B"/>
    <w:multiLevelType w:val="hybridMultilevel"/>
    <w:tmpl w:val="E762465A"/>
    <w:lvl w:ilvl="0" w:tplc="01F6953E">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9" w15:restartNumberingAfterBreak="0">
    <w:nsid w:val="1EA26704"/>
    <w:multiLevelType w:val="hybridMultilevel"/>
    <w:tmpl w:val="C06A2CC0"/>
    <w:lvl w:ilvl="0" w:tplc="D5FA5F48">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0" w15:restartNumberingAfterBreak="0">
    <w:nsid w:val="22025AE3"/>
    <w:multiLevelType w:val="hybridMultilevel"/>
    <w:tmpl w:val="F928FF6C"/>
    <w:lvl w:ilvl="0" w:tplc="D5F4A8BE">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21" w15:restartNumberingAfterBreak="0">
    <w:nsid w:val="251F582E"/>
    <w:multiLevelType w:val="hybridMultilevel"/>
    <w:tmpl w:val="914C7EBE"/>
    <w:lvl w:ilvl="0" w:tplc="8B943222">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2" w15:restartNumberingAfterBreak="0">
    <w:nsid w:val="265F35D7"/>
    <w:multiLevelType w:val="hybridMultilevel"/>
    <w:tmpl w:val="2126F24C"/>
    <w:lvl w:ilvl="0" w:tplc="53F8A338">
      <w:start w:val="5"/>
      <w:numFmt w:val="lowerLetter"/>
      <w:lvlText w:val="%1."/>
      <w:lvlJc w:val="left"/>
      <w:pPr>
        <w:tabs>
          <w:tab w:val="num" w:pos="1572"/>
        </w:tabs>
        <w:ind w:left="1572" w:hanging="360"/>
      </w:pPr>
      <w:rPr>
        <w:rFonts w:hint="default"/>
      </w:rPr>
    </w:lvl>
    <w:lvl w:ilvl="1" w:tplc="04090019" w:tentative="1">
      <w:start w:val="1"/>
      <w:numFmt w:val="lowerLetter"/>
      <w:lvlText w:val="%2."/>
      <w:lvlJc w:val="left"/>
      <w:pPr>
        <w:tabs>
          <w:tab w:val="num" w:pos="2292"/>
        </w:tabs>
        <w:ind w:left="2292" w:hanging="360"/>
      </w:pPr>
    </w:lvl>
    <w:lvl w:ilvl="2" w:tplc="0409001B" w:tentative="1">
      <w:start w:val="1"/>
      <w:numFmt w:val="lowerRoman"/>
      <w:lvlText w:val="%3."/>
      <w:lvlJc w:val="right"/>
      <w:pPr>
        <w:tabs>
          <w:tab w:val="num" w:pos="3012"/>
        </w:tabs>
        <w:ind w:left="3012" w:hanging="180"/>
      </w:pPr>
    </w:lvl>
    <w:lvl w:ilvl="3" w:tplc="0409000F" w:tentative="1">
      <w:start w:val="1"/>
      <w:numFmt w:val="decimal"/>
      <w:lvlText w:val="%4."/>
      <w:lvlJc w:val="left"/>
      <w:pPr>
        <w:tabs>
          <w:tab w:val="num" w:pos="3732"/>
        </w:tabs>
        <w:ind w:left="3732" w:hanging="360"/>
      </w:pPr>
    </w:lvl>
    <w:lvl w:ilvl="4" w:tplc="04090019" w:tentative="1">
      <w:start w:val="1"/>
      <w:numFmt w:val="lowerLetter"/>
      <w:lvlText w:val="%5."/>
      <w:lvlJc w:val="left"/>
      <w:pPr>
        <w:tabs>
          <w:tab w:val="num" w:pos="4452"/>
        </w:tabs>
        <w:ind w:left="4452" w:hanging="360"/>
      </w:pPr>
    </w:lvl>
    <w:lvl w:ilvl="5" w:tplc="0409001B" w:tentative="1">
      <w:start w:val="1"/>
      <w:numFmt w:val="lowerRoman"/>
      <w:lvlText w:val="%6."/>
      <w:lvlJc w:val="right"/>
      <w:pPr>
        <w:tabs>
          <w:tab w:val="num" w:pos="5172"/>
        </w:tabs>
        <w:ind w:left="5172" w:hanging="180"/>
      </w:pPr>
    </w:lvl>
    <w:lvl w:ilvl="6" w:tplc="0409000F" w:tentative="1">
      <w:start w:val="1"/>
      <w:numFmt w:val="decimal"/>
      <w:lvlText w:val="%7."/>
      <w:lvlJc w:val="left"/>
      <w:pPr>
        <w:tabs>
          <w:tab w:val="num" w:pos="5892"/>
        </w:tabs>
        <w:ind w:left="5892" w:hanging="360"/>
      </w:pPr>
    </w:lvl>
    <w:lvl w:ilvl="7" w:tplc="04090019" w:tentative="1">
      <w:start w:val="1"/>
      <w:numFmt w:val="lowerLetter"/>
      <w:lvlText w:val="%8."/>
      <w:lvlJc w:val="left"/>
      <w:pPr>
        <w:tabs>
          <w:tab w:val="num" w:pos="6612"/>
        </w:tabs>
        <w:ind w:left="6612" w:hanging="360"/>
      </w:pPr>
    </w:lvl>
    <w:lvl w:ilvl="8" w:tplc="0409001B" w:tentative="1">
      <w:start w:val="1"/>
      <w:numFmt w:val="lowerRoman"/>
      <w:lvlText w:val="%9."/>
      <w:lvlJc w:val="right"/>
      <w:pPr>
        <w:tabs>
          <w:tab w:val="num" w:pos="7332"/>
        </w:tabs>
        <w:ind w:left="7332" w:hanging="180"/>
      </w:pPr>
    </w:lvl>
  </w:abstractNum>
  <w:abstractNum w:abstractNumId="23" w15:restartNumberingAfterBreak="0">
    <w:nsid w:val="283E7BE4"/>
    <w:multiLevelType w:val="hybridMultilevel"/>
    <w:tmpl w:val="E37C91C4"/>
    <w:lvl w:ilvl="0" w:tplc="A1B6686E">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24" w15:restartNumberingAfterBreak="0">
    <w:nsid w:val="2963754A"/>
    <w:multiLevelType w:val="hybridMultilevel"/>
    <w:tmpl w:val="B4A25300"/>
    <w:lvl w:ilvl="0" w:tplc="14846290">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5" w15:restartNumberingAfterBreak="0">
    <w:nsid w:val="2AA35B13"/>
    <w:multiLevelType w:val="hybridMultilevel"/>
    <w:tmpl w:val="F06AACBA"/>
    <w:lvl w:ilvl="0" w:tplc="9CF29D1E">
      <w:start w:val="1"/>
      <w:numFmt w:val="lowerLetter"/>
      <w:lvlText w:val="%1."/>
      <w:lvlJc w:val="left"/>
      <w:pPr>
        <w:ind w:left="810" w:hanging="36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abstractNum w:abstractNumId="26" w15:restartNumberingAfterBreak="0">
    <w:nsid w:val="2C6A0C6D"/>
    <w:multiLevelType w:val="hybridMultilevel"/>
    <w:tmpl w:val="D8A6D210"/>
    <w:lvl w:ilvl="0" w:tplc="73F0298A">
      <w:start w:val="1"/>
      <w:numFmt w:val="lowerLetter"/>
      <w:lvlText w:val="%1."/>
      <w:lvlJc w:val="left"/>
      <w:pPr>
        <w:ind w:left="810" w:hanging="36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abstractNum w:abstractNumId="27" w15:restartNumberingAfterBreak="0">
    <w:nsid w:val="2D2D5630"/>
    <w:multiLevelType w:val="hybridMultilevel"/>
    <w:tmpl w:val="F964FECE"/>
    <w:lvl w:ilvl="0" w:tplc="63648216">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28" w15:restartNumberingAfterBreak="0">
    <w:nsid w:val="2EFE14D4"/>
    <w:multiLevelType w:val="hybridMultilevel"/>
    <w:tmpl w:val="9DAC698E"/>
    <w:lvl w:ilvl="0" w:tplc="DACEAC1E">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9" w15:restartNumberingAfterBreak="0">
    <w:nsid w:val="338067E8"/>
    <w:multiLevelType w:val="hybridMultilevel"/>
    <w:tmpl w:val="980A5866"/>
    <w:lvl w:ilvl="0" w:tplc="77DC9974">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30" w15:restartNumberingAfterBreak="0">
    <w:nsid w:val="36F50501"/>
    <w:multiLevelType w:val="hybridMultilevel"/>
    <w:tmpl w:val="AB0A442A"/>
    <w:lvl w:ilvl="0" w:tplc="E61ECE86">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82224A"/>
    <w:multiLevelType w:val="hybridMultilevel"/>
    <w:tmpl w:val="212609C8"/>
    <w:lvl w:ilvl="0" w:tplc="290C4040">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3" w15:restartNumberingAfterBreak="0">
    <w:nsid w:val="3CA95161"/>
    <w:multiLevelType w:val="hybridMultilevel"/>
    <w:tmpl w:val="C83A0808"/>
    <w:lvl w:ilvl="0" w:tplc="834EDF44">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4" w15:restartNumberingAfterBreak="0">
    <w:nsid w:val="3D2C704C"/>
    <w:multiLevelType w:val="hybridMultilevel"/>
    <w:tmpl w:val="B2FAA07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3FA02F80"/>
    <w:multiLevelType w:val="hybridMultilevel"/>
    <w:tmpl w:val="1A00E778"/>
    <w:lvl w:ilvl="0" w:tplc="7576CAA8">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6" w15:restartNumberingAfterBreak="0">
    <w:nsid w:val="41807DC8"/>
    <w:multiLevelType w:val="hybridMultilevel"/>
    <w:tmpl w:val="9E909F82"/>
    <w:lvl w:ilvl="0" w:tplc="F104EE54">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7" w15:restartNumberingAfterBreak="0">
    <w:nsid w:val="41870B6F"/>
    <w:multiLevelType w:val="hybridMultilevel"/>
    <w:tmpl w:val="E204454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43A147E6"/>
    <w:multiLevelType w:val="hybridMultilevel"/>
    <w:tmpl w:val="06D22532"/>
    <w:lvl w:ilvl="0" w:tplc="1138075E">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41E7CE5"/>
    <w:multiLevelType w:val="hybridMultilevel"/>
    <w:tmpl w:val="9730B2E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6C24C99"/>
    <w:multiLevelType w:val="hybridMultilevel"/>
    <w:tmpl w:val="2108AF8C"/>
    <w:lvl w:ilvl="0" w:tplc="BDE20F1C">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1" w15:restartNumberingAfterBreak="0">
    <w:nsid w:val="472B6FC4"/>
    <w:multiLevelType w:val="hybridMultilevel"/>
    <w:tmpl w:val="9B3A7ADA"/>
    <w:lvl w:ilvl="0" w:tplc="AF70DD26">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F14F36"/>
    <w:multiLevelType w:val="hybridMultilevel"/>
    <w:tmpl w:val="B4ACDEE8"/>
    <w:lvl w:ilvl="0" w:tplc="8B524992">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4" w15:restartNumberingAfterBreak="0">
    <w:nsid w:val="4BD873B1"/>
    <w:multiLevelType w:val="hybridMultilevel"/>
    <w:tmpl w:val="308CBFFE"/>
    <w:lvl w:ilvl="0" w:tplc="8B8E46EC">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45" w15:restartNumberingAfterBreak="0">
    <w:nsid w:val="4D2A7F52"/>
    <w:multiLevelType w:val="hybridMultilevel"/>
    <w:tmpl w:val="1D46911C"/>
    <w:lvl w:ilvl="0" w:tplc="2C16C708">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6" w15:restartNumberingAfterBreak="0">
    <w:nsid w:val="5142198A"/>
    <w:multiLevelType w:val="hybridMultilevel"/>
    <w:tmpl w:val="AAA6217A"/>
    <w:lvl w:ilvl="0" w:tplc="DCF0968A">
      <w:start w:val="1"/>
      <w:numFmt w:val="lowerLetter"/>
      <w:lvlText w:val="%1."/>
      <w:lvlJc w:val="left"/>
      <w:pPr>
        <w:tabs>
          <w:tab w:val="num" w:pos="690"/>
        </w:tabs>
        <w:ind w:left="690" w:hanging="360"/>
      </w:pPr>
      <w:rPr>
        <w:rFonts w:hint="default"/>
      </w:rPr>
    </w:lvl>
    <w:lvl w:ilvl="1" w:tplc="04090019" w:tentative="1">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7" w15:restartNumberingAfterBreak="0">
    <w:nsid w:val="52E019EE"/>
    <w:multiLevelType w:val="hybridMultilevel"/>
    <w:tmpl w:val="AFC6DFE2"/>
    <w:lvl w:ilvl="0" w:tplc="DD4AE206">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48" w15:restartNumberingAfterBreak="0">
    <w:nsid w:val="553B76DF"/>
    <w:multiLevelType w:val="hybridMultilevel"/>
    <w:tmpl w:val="C93EF15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554D2DD3"/>
    <w:multiLevelType w:val="hybridMultilevel"/>
    <w:tmpl w:val="AFF287DE"/>
    <w:lvl w:ilvl="0" w:tplc="F2ECFBD4">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5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044FE9"/>
    <w:multiLevelType w:val="hybridMultilevel"/>
    <w:tmpl w:val="94146AA6"/>
    <w:lvl w:ilvl="0" w:tplc="1412399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C88085D"/>
    <w:multiLevelType w:val="hybridMultilevel"/>
    <w:tmpl w:val="69B4B25C"/>
    <w:lvl w:ilvl="0" w:tplc="07E8C5F8">
      <w:start w:val="1"/>
      <w:numFmt w:val="lowerLetter"/>
      <w:lvlText w:val="%1."/>
      <w:lvlJc w:val="left"/>
      <w:pPr>
        <w:ind w:left="765" w:hanging="360"/>
      </w:pPr>
      <w:rPr>
        <w:rFonts w:hint="default"/>
      </w:r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3" w15:restartNumberingAfterBreak="0">
    <w:nsid w:val="5EC57119"/>
    <w:multiLevelType w:val="hybridMultilevel"/>
    <w:tmpl w:val="14DCB922"/>
    <w:lvl w:ilvl="0" w:tplc="33161CC4">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54" w15:restartNumberingAfterBreak="0">
    <w:nsid w:val="635C0F8D"/>
    <w:multiLevelType w:val="hybridMultilevel"/>
    <w:tmpl w:val="541E714E"/>
    <w:lvl w:ilvl="0" w:tplc="066840FC">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5" w15:restartNumberingAfterBreak="0">
    <w:nsid w:val="6443234B"/>
    <w:multiLevelType w:val="hybridMultilevel"/>
    <w:tmpl w:val="B2C849AA"/>
    <w:lvl w:ilvl="0" w:tplc="5838C87C">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56" w15:restartNumberingAfterBreak="0">
    <w:nsid w:val="655C59BE"/>
    <w:multiLevelType w:val="hybridMultilevel"/>
    <w:tmpl w:val="3E328ECC"/>
    <w:lvl w:ilvl="0" w:tplc="B270E7A4">
      <w:start w:val="1"/>
      <w:numFmt w:val="lowerLetter"/>
      <w:lvlText w:val="%1."/>
      <w:lvlJc w:val="left"/>
      <w:pPr>
        <w:tabs>
          <w:tab w:val="num" w:pos="1602"/>
        </w:tabs>
        <w:ind w:left="1602" w:hanging="360"/>
      </w:pPr>
      <w:rPr>
        <w:rFonts w:hint="default"/>
      </w:rPr>
    </w:lvl>
    <w:lvl w:ilvl="1" w:tplc="04090019" w:tentative="1">
      <w:start w:val="1"/>
      <w:numFmt w:val="lowerLetter"/>
      <w:lvlText w:val="%2."/>
      <w:lvlJc w:val="left"/>
      <w:pPr>
        <w:tabs>
          <w:tab w:val="num" w:pos="2322"/>
        </w:tabs>
        <w:ind w:left="2322" w:hanging="360"/>
      </w:pPr>
    </w:lvl>
    <w:lvl w:ilvl="2" w:tplc="0409001B" w:tentative="1">
      <w:start w:val="1"/>
      <w:numFmt w:val="lowerRoman"/>
      <w:lvlText w:val="%3."/>
      <w:lvlJc w:val="right"/>
      <w:pPr>
        <w:tabs>
          <w:tab w:val="num" w:pos="3042"/>
        </w:tabs>
        <w:ind w:left="3042" w:hanging="180"/>
      </w:pPr>
    </w:lvl>
    <w:lvl w:ilvl="3" w:tplc="0409000F" w:tentative="1">
      <w:start w:val="1"/>
      <w:numFmt w:val="decimal"/>
      <w:lvlText w:val="%4."/>
      <w:lvlJc w:val="left"/>
      <w:pPr>
        <w:tabs>
          <w:tab w:val="num" w:pos="3762"/>
        </w:tabs>
        <w:ind w:left="3762" w:hanging="360"/>
      </w:pPr>
    </w:lvl>
    <w:lvl w:ilvl="4" w:tplc="04090019" w:tentative="1">
      <w:start w:val="1"/>
      <w:numFmt w:val="lowerLetter"/>
      <w:lvlText w:val="%5."/>
      <w:lvlJc w:val="left"/>
      <w:pPr>
        <w:tabs>
          <w:tab w:val="num" w:pos="4482"/>
        </w:tabs>
        <w:ind w:left="4482" w:hanging="360"/>
      </w:pPr>
    </w:lvl>
    <w:lvl w:ilvl="5" w:tplc="0409001B" w:tentative="1">
      <w:start w:val="1"/>
      <w:numFmt w:val="lowerRoman"/>
      <w:lvlText w:val="%6."/>
      <w:lvlJc w:val="right"/>
      <w:pPr>
        <w:tabs>
          <w:tab w:val="num" w:pos="5202"/>
        </w:tabs>
        <w:ind w:left="5202" w:hanging="180"/>
      </w:pPr>
    </w:lvl>
    <w:lvl w:ilvl="6" w:tplc="0409000F" w:tentative="1">
      <w:start w:val="1"/>
      <w:numFmt w:val="decimal"/>
      <w:lvlText w:val="%7."/>
      <w:lvlJc w:val="left"/>
      <w:pPr>
        <w:tabs>
          <w:tab w:val="num" w:pos="5922"/>
        </w:tabs>
        <w:ind w:left="5922" w:hanging="360"/>
      </w:pPr>
    </w:lvl>
    <w:lvl w:ilvl="7" w:tplc="04090019" w:tentative="1">
      <w:start w:val="1"/>
      <w:numFmt w:val="lowerLetter"/>
      <w:lvlText w:val="%8."/>
      <w:lvlJc w:val="left"/>
      <w:pPr>
        <w:tabs>
          <w:tab w:val="num" w:pos="6642"/>
        </w:tabs>
        <w:ind w:left="6642" w:hanging="360"/>
      </w:pPr>
    </w:lvl>
    <w:lvl w:ilvl="8" w:tplc="0409001B" w:tentative="1">
      <w:start w:val="1"/>
      <w:numFmt w:val="lowerRoman"/>
      <w:lvlText w:val="%9."/>
      <w:lvlJc w:val="right"/>
      <w:pPr>
        <w:tabs>
          <w:tab w:val="num" w:pos="7362"/>
        </w:tabs>
        <w:ind w:left="7362" w:hanging="180"/>
      </w:pPr>
    </w:lvl>
  </w:abstractNum>
  <w:abstractNum w:abstractNumId="57"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212330"/>
    <w:multiLevelType w:val="hybridMultilevel"/>
    <w:tmpl w:val="7CE4B758"/>
    <w:lvl w:ilvl="0" w:tplc="066EE478">
      <w:start w:val="1"/>
      <w:numFmt w:val="lowerLetter"/>
      <w:lvlText w:val="%1."/>
      <w:lvlJc w:val="left"/>
      <w:pPr>
        <w:ind w:left="810" w:hanging="360"/>
      </w:pPr>
      <w:rPr>
        <w:rFonts w:hint="default"/>
      </w:rPr>
    </w:lvl>
    <w:lvl w:ilvl="1" w:tplc="0C090019" w:tentative="1">
      <w:start w:val="1"/>
      <w:numFmt w:val="lowerLetter"/>
      <w:lvlText w:val="%2."/>
      <w:lvlJc w:val="left"/>
      <w:pPr>
        <w:ind w:left="1530" w:hanging="360"/>
      </w:pPr>
    </w:lvl>
    <w:lvl w:ilvl="2" w:tplc="0C09001B" w:tentative="1">
      <w:start w:val="1"/>
      <w:numFmt w:val="lowerRoman"/>
      <w:lvlText w:val="%3."/>
      <w:lvlJc w:val="right"/>
      <w:pPr>
        <w:ind w:left="2250" w:hanging="180"/>
      </w:pPr>
    </w:lvl>
    <w:lvl w:ilvl="3" w:tplc="0C09000F" w:tentative="1">
      <w:start w:val="1"/>
      <w:numFmt w:val="decimal"/>
      <w:lvlText w:val="%4."/>
      <w:lvlJc w:val="left"/>
      <w:pPr>
        <w:ind w:left="2970" w:hanging="360"/>
      </w:pPr>
    </w:lvl>
    <w:lvl w:ilvl="4" w:tplc="0C090019" w:tentative="1">
      <w:start w:val="1"/>
      <w:numFmt w:val="lowerLetter"/>
      <w:lvlText w:val="%5."/>
      <w:lvlJc w:val="left"/>
      <w:pPr>
        <w:ind w:left="3690" w:hanging="360"/>
      </w:pPr>
    </w:lvl>
    <w:lvl w:ilvl="5" w:tplc="0C09001B" w:tentative="1">
      <w:start w:val="1"/>
      <w:numFmt w:val="lowerRoman"/>
      <w:lvlText w:val="%6."/>
      <w:lvlJc w:val="right"/>
      <w:pPr>
        <w:ind w:left="4410" w:hanging="180"/>
      </w:pPr>
    </w:lvl>
    <w:lvl w:ilvl="6" w:tplc="0C09000F" w:tentative="1">
      <w:start w:val="1"/>
      <w:numFmt w:val="decimal"/>
      <w:lvlText w:val="%7."/>
      <w:lvlJc w:val="left"/>
      <w:pPr>
        <w:ind w:left="5130" w:hanging="360"/>
      </w:pPr>
    </w:lvl>
    <w:lvl w:ilvl="7" w:tplc="0C090019" w:tentative="1">
      <w:start w:val="1"/>
      <w:numFmt w:val="lowerLetter"/>
      <w:lvlText w:val="%8."/>
      <w:lvlJc w:val="left"/>
      <w:pPr>
        <w:ind w:left="5850" w:hanging="360"/>
      </w:pPr>
    </w:lvl>
    <w:lvl w:ilvl="8" w:tplc="0C09001B" w:tentative="1">
      <w:start w:val="1"/>
      <w:numFmt w:val="lowerRoman"/>
      <w:lvlText w:val="%9."/>
      <w:lvlJc w:val="right"/>
      <w:pPr>
        <w:ind w:left="6570" w:hanging="180"/>
      </w:pPr>
    </w:lvl>
  </w:abstractNum>
  <w:abstractNum w:abstractNumId="59" w15:restartNumberingAfterBreak="0">
    <w:nsid w:val="6C205F35"/>
    <w:multiLevelType w:val="hybridMultilevel"/>
    <w:tmpl w:val="894CC1F6"/>
    <w:lvl w:ilvl="0" w:tplc="1604D7F6">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60" w15:restartNumberingAfterBreak="0">
    <w:nsid w:val="6E9B0D2F"/>
    <w:multiLevelType w:val="hybridMultilevel"/>
    <w:tmpl w:val="968017EE"/>
    <w:lvl w:ilvl="0" w:tplc="EB501442">
      <w:start w:val="1"/>
      <w:numFmt w:val="lowerLetter"/>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6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255D16"/>
    <w:multiLevelType w:val="hybridMultilevel"/>
    <w:tmpl w:val="34E8088E"/>
    <w:lvl w:ilvl="0" w:tplc="A5B45A78">
      <w:start w:val="1"/>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63" w15:restartNumberingAfterBreak="0">
    <w:nsid w:val="758C46A6"/>
    <w:multiLevelType w:val="hybridMultilevel"/>
    <w:tmpl w:val="55A074A2"/>
    <w:lvl w:ilvl="0" w:tplc="33629A48">
      <w:start w:val="4"/>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9075BF0"/>
    <w:multiLevelType w:val="hybridMultilevel"/>
    <w:tmpl w:val="6EE25380"/>
    <w:lvl w:ilvl="0" w:tplc="34528A56">
      <w:start w:val="3"/>
      <w:numFmt w:val="lowerLetter"/>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66" w15:restartNumberingAfterBreak="0">
    <w:nsid w:val="7D5D35C3"/>
    <w:multiLevelType w:val="hybridMultilevel"/>
    <w:tmpl w:val="E5546F22"/>
    <w:lvl w:ilvl="0" w:tplc="302A4A62">
      <w:start w:val="2"/>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F4D7066"/>
    <w:multiLevelType w:val="hybridMultilevel"/>
    <w:tmpl w:val="4F48CC60"/>
    <w:lvl w:ilvl="0" w:tplc="81C615B0">
      <w:start w:val="3"/>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1597515357">
    <w:abstractNumId w:val="9"/>
  </w:num>
  <w:num w:numId="2" w16cid:durableId="657882932">
    <w:abstractNumId w:val="38"/>
  </w:num>
  <w:num w:numId="3" w16cid:durableId="621036060">
    <w:abstractNumId w:val="22"/>
  </w:num>
  <w:num w:numId="4" w16cid:durableId="849873115">
    <w:abstractNumId w:val="67"/>
  </w:num>
  <w:num w:numId="5" w16cid:durableId="780689222">
    <w:abstractNumId w:val="66"/>
  </w:num>
  <w:num w:numId="6" w16cid:durableId="1440374964">
    <w:abstractNumId w:val="63"/>
  </w:num>
  <w:num w:numId="7" w16cid:durableId="638533249">
    <w:abstractNumId w:val="51"/>
  </w:num>
  <w:num w:numId="8" w16cid:durableId="1777479292">
    <w:abstractNumId w:val="7"/>
  </w:num>
  <w:num w:numId="9" w16cid:durableId="790591121">
    <w:abstractNumId w:val="23"/>
  </w:num>
  <w:num w:numId="10" w16cid:durableId="1428817558">
    <w:abstractNumId w:val="65"/>
  </w:num>
  <w:num w:numId="11" w16cid:durableId="1660183900">
    <w:abstractNumId w:val="56"/>
  </w:num>
  <w:num w:numId="12" w16cid:durableId="1410956631">
    <w:abstractNumId w:val="40"/>
  </w:num>
  <w:num w:numId="13" w16cid:durableId="1225488811">
    <w:abstractNumId w:val="15"/>
  </w:num>
  <w:num w:numId="14" w16cid:durableId="1162156236">
    <w:abstractNumId w:val="29"/>
  </w:num>
  <w:num w:numId="15" w16cid:durableId="1519462776">
    <w:abstractNumId w:val="47"/>
  </w:num>
  <w:num w:numId="16" w16cid:durableId="1709525686">
    <w:abstractNumId w:val="60"/>
  </w:num>
  <w:num w:numId="17" w16cid:durableId="915551157">
    <w:abstractNumId w:val="32"/>
  </w:num>
  <w:num w:numId="18" w16cid:durableId="388499820">
    <w:abstractNumId w:val="59"/>
  </w:num>
  <w:num w:numId="19" w16cid:durableId="1404327729">
    <w:abstractNumId w:val="44"/>
  </w:num>
  <w:num w:numId="20" w16cid:durableId="1163592946">
    <w:abstractNumId w:val="19"/>
  </w:num>
  <w:num w:numId="21" w16cid:durableId="2140681953">
    <w:abstractNumId w:val="33"/>
  </w:num>
  <w:num w:numId="22" w16cid:durableId="208492638">
    <w:abstractNumId w:val="45"/>
  </w:num>
  <w:num w:numId="23" w16cid:durableId="802387854">
    <w:abstractNumId w:val="46"/>
  </w:num>
  <w:num w:numId="24" w16cid:durableId="1443452136">
    <w:abstractNumId w:val="43"/>
  </w:num>
  <w:num w:numId="25" w16cid:durableId="1427505859">
    <w:abstractNumId w:val="13"/>
  </w:num>
  <w:num w:numId="26" w16cid:durableId="1516774003">
    <w:abstractNumId w:val="62"/>
  </w:num>
  <w:num w:numId="27" w16cid:durableId="491337808">
    <w:abstractNumId w:val="12"/>
  </w:num>
  <w:num w:numId="28" w16cid:durableId="97724760">
    <w:abstractNumId w:val="53"/>
  </w:num>
  <w:num w:numId="29" w16cid:durableId="46221191">
    <w:abstractNumId w:val="49"/>
  </w:num>
  <w:num w:numId="30" w16cid:durableId="1956865791">
    <w:abstractNumId w:val="41"/>
  </w:num>
  <w:num w:numId="31" w16cid:durableId="2055159075">
    <w:abstractNumId w:val="5"/>
  </w:num>
  <w:num w:numId="32" w16cid:durableId="1924951966">
    <w:abstractNumId w:val="24"/>
  </w:num>
  <w:num w:numId="33" w16cid:durableId="59525331">
    <w:abstractNumId w:val="36"/>
  </w:num>
  <w:num w:numId="34" w16cid:durableId="1263688035">
    <w:abstractNumId w:val="17"/>
  </w:num>
  <w:num w:numId="35" w16cid:durableId="505828747">
    <w:abstractNumId w:val="4"/>
  </w:num>
  <w:num w:numId="36" w16cid:durableId="466049459">
    <w:abstractNumId w:val="14"/>
  </w:num>
  <w:num w:numId="37" w16cid:durableId="1190992886">
    <w:abstractNumId w:val="55"/>
  </w:num>
  <w:num w:numId="38" w16cid:durableId="1466972120">
    <w:abstractNumId w:val="20"/>
  </w:num>
  <w:num w:numId="39" w16cid:durableId="641810798">
    <w:abstractNumId w:val="30"/>
  </w:num>
  <w:num w:numId="40" w16cid:durableId="2106918445">
    <w:abstractNumId w:val="11"/>
  </w:num>
  <w:num w:numId="41" w16cid:durableId="54547271">
    <w:abstractNumId w:val="35"/>
  </w:num>
  <w:num w:numId="42" w16cid:durableId="1672836095">
    <w:abstractNumId w:val="54"/>
  </w:num>
  <w:num w:numId="43" w16cid:durableId="1193493957">
    <w:abstractNumId w:val="28"/>
  </w:num>
  <w:num w:numId="44" w16cid:durableId="1133212140">
    <w:abstractNumId w:val="21"/>
  </w:num>
  <w:num w:numId="45" w16cid:durableId="439567300">
    <w:abstractNumId w:val="58"/>
  </w:num>
  <w:num w:numId="46" w16cid:durableId="1610820226">
    <w:abstractNumId w:val="27"/>
  </w:num>
  <w:num w:numId="47" w16cid:durableId="80227833">
    <w:abstractNumId w:val="39"/>
  </w:num>
  <w:num w:numId="48" w16cid:durableId="2004315405">
    <w:abstractNumId w:val="26"/>
  </w:num>
  <w:num w:numId="49" w16cid:durableId="695234415">
    <w:abstractNumId w:val="52"/>
  </w:num>
  <w:num w:numId="50" w16cid:durableId="548155425">
    <w:abstractNumId w:val="18"/>
  </w:num>
  <w:num w:numId="51" w16cid:durableId="751313813">
    <w:abstractNumId w:val="25"/>
  </w:num>
  <w:num w:numId="52" w16cid:durableId="754018260">
    <w:abstractNumId w:val="34"/>
  </w:num>
  <w:num w:numId="53" w16cid:durableId="983045291">
    <w:abstractNumId w:val="37"/>
  </w:num>
  <w:num w:numId="54" w16cid:durableId="1195265892">
    <w:abstractNumId w:val="6"/>
  </w:num>
  <w:num w:numId="55" w16cid:durableId="1245871795">
    <w:abstractNumId w:val="48"/>
  </w:num>
  <w:num w:numId="56" w16cid:durableId="1277784853">
    <w:abstractNumId w:val="10"/>
  </w:num>
  <w:num w:numId="57" w16cid:durableId="1477601293">
    <w:abstractNumId w:val="64"/>
  </w:num>
  <w:num w:numId="58" w16cid:durableId="334461259">
    <w:abstractNumId w:val="50"/>
  </w:num>
  <w:num w:numId="59" w16cid:durableId="1040981379">
    <w:abstractNumId w:val="31"/>
  </w:num>
  <w:num w:numId="60" w16cid:durableId="812529254">
    <w:abstractNumId w:val="42"/>
  </w:num>
  <w:num w:numId="61" w16cid:durableId="394091603">
    <w:abstractNumId w:val="8"/>
  </w:num>
  <w:num w:numId="62" w16cid:durableId="456146142">
    <w:abstractNumId w:val="2"/>
  </w:num>
  <w:num w:numId="63" w16cid:durableId="1481458253">
    <w:abstractNumId w:val="1"/>
  </w:num>
  <w:num w:numId="64" w16cid:durableId="442462289">
    <w:abstractNumId w:val="0"/>
  </w:num>
  <w:num w:numId="65" w16cid:durableId="1449084632">
    <w:abstractNumId w:val="3"/>
  </w:num>
  <w:num w:numId="66" w16cid:durableId="1372732320">
    <w:abstractNumId w:val="57"/>
  </w:num>
  <w:num w:numId="67" w16cid:durableId="902760823">
    <w:abstractNumId w:val="61"/>
  </w:num>
  <w:num w:numId="68" w16cid:durableId="578638971">
    <w:abstractNumId w:val="1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931EE52-6C43-4E72-866A-1D5F0E96A1E1}"/>
    <w:docVar w:name="dgnword-eventsink" w:val="76854904"/>
  </w:docVars>
  <w:rsids>
    <w:rsidRoot w:val="0041206A"/>
    <w:rsid w:val="00001F63"/>
    <w:rsid w:val="0000358A"/>
    <w:rsid w:val="00012247"/>
    <w:rsid w:val="00015D3E"/>
    <w:rsid w:val="000213C6"/>
    <w:rsid w:val="00021C28"/>
    <w:rsid w:val="000344CC"/>
    <w:rsid w:val="0004530E"/>
    <w:rsid w:val="0004621B"/>
    <w:rsid w:val="0008135E"/>
    <w:rsid w:val="00081645"/>
    <w:rsid w:val="00096EB5"/>
    <w:rsid w:val="000A2650"/>
    <w:rsid w:val="000A4A95"/>
    <w:rsid w:val="000A5D36"/>
    <w:rsid w:val="000A7F5C"/>
    <w:rsid w:val="000C1805"/>
    <w:rsid w:val="000D34C2"/>
    <w:rsid w:val="000D771F"/>
    <w:rsid w:val="000E4230"/>
    <w:rsid w:val="000E51A7"/>
    <w:rsid w:val="000E6C9D"/>
    <w:rsid w:val="000E7F6F"/>
    <w:rsid w:val="000F04B2"/>
    <w:rsid w:val="000F29C6"/>
    <w:rsid w:val="000F7DF1"/>
    <w:rsid w:val="00103B2D"/>
    <w:rsid w:val="00125E9F"/>
    <w:rsid w:val="00126756"/>
    <w:rsid w:val="00142F71"/>
    <w:rsid w:val="00143549"/>
    <w:rsid w:val="00143DAD"/>
    <w:rsid w:val="001564AE"/>
    <w:rsid w:val="00162E9F"/>
    <w:rsid w:val="00172AAF"/>
    <w:rsid w:val="00174154"/>
    <w:rsid w:val="00174A21"/>
    <w:rsid w:val="00182498"/>
    <w:rsid w:val="001849AD"/>
    <w:rsid w:val="00193B80"/>
    <w:rsid w:val="00195BED"/>
    <w:rsid w:val="001B0237"/>
    <w:rsid w:val="001B192B"/>
    <w:rsid w:val="001B2383"/>
    <w:rsid w:val="001C69D3"/>
    <w:rsid w:val="001D0FCE"/>
    <w:rsid w:val="001D5F70"/>
    <w:rsid w:val="001D76D4"/>
    <w:rsid w:val="001E2E2D"/>
    <w:rsid w:val="001F08E4"/>
    <w:rsid w:val="001F1F4A"/>
    <w:rsid w:val="001F5771"/>
    <w:rsid w:val="0020101A"/>
    <w:rsid w:val="0020532B"/>
    <w:rsid w:val="002108CB"/>
    <w:rsid w:val="00221245"/>
    <w:rsid w:val="0023203B"/>
    <w:rsid w:val="002339F9"/>
    <w:rsid w:val="00247A65"/>
    <w:rsid w:val="00251F35"/>
    <w:rsid w:val="002540F6"/>
    <w:rsid w:val="00256E87"/>
    <w:rsid w:val="00261035"/>
    <w:rsid w:val="00263730"/>
    <w:rsid w:val="00265B77"/>
    <w:rsid w:val="00271177"/>
    <w:rsid w:val="00290F8E"/>
    <w:rsid w:val="002A012A"/>
    <w:rsid w:val="002A1624"/>
    <w:rsid w:val="002B175F"/>
    <w:rsid w:val="002B1F6E"/>
    <w:rsid w:val="002B32F1"/>
    <w:rsid w:val="002C0E54"/>
    <w:rsid w:val="002C203B"/>
    <w:rsid w:val="003073E7"/>
    <w:rsid w:val="0031298D"/>
    <w:rsid w:val="00326BA1"/>
    <w:rsid w:val="00333E83"/>
    <w:rsid w:val="003409EE"/>
    <w:rsid w:val="00342AB4"/>
    <w:rsid w:val="003445CC"/>
    <w:rsid w:val="00346481"/>
    <w:rsid w:val="003603C5"/>
    <w:rsid w:val="00361398"/>
    <w:rsid w:val="00362607"/>
    <w:rsid w:val="00381385"/>
    <w:rsid w:val="0038402B"/>
    <w:rsid w:val="00386062"/>
    <w:rsid w:val="003868CB"/>
    <w:rsid w:val="003878B6"/>
    <w:rsid w:val="00397F9D"/>
    <w:rsid w:val="003B0140"/>
    <w:rsid w:val="003D545E"/>
    <w:rsid w:val="003D7151"/>
    <w:rsid w:val="003D746D"/>
    <w:rsid w:val="003E2AB2"/>
    <w:rsid w:val="003F4C08"/>
    <w:rsid w:val="00400086"/>
    <w:rsid w:val="004065B1"/>
    <w:rsid w:val="0041206A"/>
    <w:rsid w:val="004306D1"/>
    <w:rsid w:val="00434076"/>
    <w:rsid w:val="00434C7E"/>
    <w:rsid w:val="004404E9"/>
    <w:rsid w:val="0044081C"/>
    <w:rsid w:val="004442DE"/>
    <w:rsid w:val="00444E36"/>
    <w:rsid w:val="0044591F"/>
    <w:rsid w:val="00454182"/>
    <w:rsid w:val="004648F0"/>
    <w:rsid w:val="00471620"/>
    <w:rsid w:val="00472A0B"/>
    <w:rsid w:val="00475BC9"/>
    <w:rsid w:val="004840A9"/>
    <w:rsid w:val="004929F3"/>
    <w:rsid w:val="004968B9"/>
    <w:rsid w:val="00497822"/>
    <w:rsid w:val="004A0A29"/>
    <w:rsid w:val="004A1C4D"/>
    <w:rsid w:val="004B12E0"/>
    <w:rsid w:val="004C06DC"/>
    <w:rsid w:val="004C4847"/>
    <w:rsid w:val="004E4B00"/>
    <w:rsid w:val="004E4F97"/>
    <w:rsid w:val="004E733D"/>
    <w:rsid w:val="004F44DF"/>
    <w:rsid w:val="004F5EB8"/>
    <w:rsid w:val="004F6DB4"/>
    <w:rsid w:val="005133E2"/>
    <w:rsid w:val="00513D1C"/>
    <w:rsid w:val="00526F68"/>
    <w:rsid w:val="00533263"/>
    <w:rsid w:val="00533D0A"/>
    <w:rsid w:val="00534A56"/>
    <w:rsid w:val="005542A4"/>
    <w:rsid w:val="0055525E"/>
    <w:rsid w:val="00561FC2"/>
    <w:rsid w:val="00570757"/>
    <w:rsid w:val="00581964"/>
    <w:rsid w:val="005910AF"/>
    <w:rsid w:val="00596333"/>
    <w:rsid w:val="005C05CD"/>
    <w:rsid w:val="005C7481"/>
    <w:rsid w:val="005C7EDF"/>
    <w:rsid w:val="005D5F47"/>
    <w:rsid w:val="005E64A1"/>
    <w:rsid w:val="005F2A5A"/>
    <w:rsid w:val="005F36A6"/>
    <w:rsid w:val="005F39B9"/>
    <w:rsid w:val="005F5B83"/>
    <w:rsid w:val="00600348"/>
    <w:rsid w:val="0062385D"/>
    <w:rsid w:val="00624467"/>
    <w:rsid w:val="00634B7F"/>
    <w:rsid w:val="00634D7C"/>
    <w:rsid w:val="006374CF"/>
    <w:rsid w:val="00644871"/>
    <w:rsid w:val="00645109"/>
    <w:rsid w:val="00646E0E"/>
    <w:rsid w:val="006627A1"/>
    <w:rsid w:val="0066556E"/>
    <w:rsid w:val="00670C97"/>
    <w:rsid w:val="00671730"/>
    <w:rsid w:val="006733DE"/>
    <w:rsid w:val="00673CC9"/>
    <w:rsid w:val="00680287"/>
    <w:rsid w:val="00686F85"/>
    <w:rsid w:val="006930C5"/>
    <w:rsid w:val="006937C3"/>
    <w:rsid w:val="006A4647"/>
    <w:rsid w:val="006A5EF9"/>
    <w:rsid w:val="006B7CC5"/>
    <w:rsid w:val="006C3696"/>
    <w:rsid w:val="006C56A3"/>
    <w:rsid w:val="006C7D9F"/>
    <w:rsid w:val="006D0D49"/>
    <w:rsid w:val="006E1C60"/>
    <w:rsid w:val="006E294C"/>
    <w:rsid w:val="0070268B"/>
    <w:rsid w:val="00703F23"/>
    <w:rsid w:val="00710B2E"/>
    <w:rsid w:val="00712318"/>
    <w:rsid w:val="00714D4E"/>
    <w:rsid w:val="0072085B"/>
    <w:rsid w:val="00723C76"/>
    <w:rsid w:val="007251A8"/>
    <w:rsid w:val="007379FE"/>
    <w:rsid w:val="00760657"/>
    <w:rsid w:val="00767999"/>
    <w:rsid w:val="00776E08"/>
    <w:rsid w:val="00782925"/>
    <w:rsid w:val="00784257"/>
    <w:rsid w:val="00784EF3"/>
    <w:rsid w:val="00786593"/>
    <w:rsid w:val="007C2805"/>
    <w:rsid w:val="007C74EB"/>
    <w:rsid w:val="007D3552"/>
    <w:rsid w:val="007E7479"/>
    <w:rsid w:val="007E7AA9"/>
    <w:rsid w:val="007F0DAD"/>
    <w:rsid w:val="007F577D"/>
    <w:rsid w:val="00805DF7"/>
    <w:rsid w:val="00810344"/>
    <w:rsid w:val="0081557F"/>
    <w:rsid w:val="0082245E"/>
    <w:rsid w:val="00824959"/>
    <w:rsid w:val="00831870"/>
    <w:rsid w:val="00832EFB"/>
    <w:rsid w:val="00844A1A"/>
    <w:rsid w:val="00846CE4"/>
    <w:rsid w:val="008474F9"/>
    <w:rsid w:val="00885292"/>
    <w:rsid w:val="0089370C"/>
    <w:rsid w:val="00896486"/>
    <w:rsid w:val="008A36D9"/>
    <w:rsid w:val="008C0720"/>
    <w:rsid w:val="008D47F0"/>
    <w:rsid w:val="008E32B9"/>
    <w:rsid w:val="008E4F3F"/>
    <w:rsid w:val="008F236E"/>
    <w:rsid w:val="00902BDC"/>
    <w:rsid w:val="009032FF"/>
    <w:rsid w:val="00904622"/>
    <w:rsid w:val="00917244"/>
    <w:rsid w:val="00935895"/>
    <w:rsid w:val="0094417E"/>
    <w:rsid w:val="00963B63"/>
    <w:rsid w:val="00965EC5"/>
    <w:rsid w:val="009702BD"/>
    <w:rsid w:val="009875C9"/>
    <w:rsid w:val="009919E3"/>
    <w:rsid w:val="0099643E"/>
    <w:rsid w:val="009A27A3"/>
    <w:rsid w:val="009B0B3A"/>
    <w:rsid w:val="009B473E"/>
    <w:rsid w:val="009B7410"/>
    <w:rsid w:val="009C1A1D"/>
    <w:rsid w:val="009C53A4"/>
    <w:rsid w:val="009E3453"/>
    <w:rsid w:val="009E47EE"/>
    <w:rsid w:val="009E4ABF"/>
    <w:rsid w:val="009E774B"/>
    <w:rsid w:val="009F093D"/>
    <w:rsid w:val="009F2873"/>
    <w:rsid w:val="009F5B00"/>
    <w:rsid w:val="00A048DA"/>
    <w:rsid w:val="00A11B88"/>
    <w:rsid w:val="00A32D0F"/>
    <w:rsid w:val="00A375CA"/>
    <w:rsid w:val="00A571CC"/>
    <w:rsid w:val="00A64B0F"/>
    <w:rsid w:val="00A77AA9"/>
    <w:rsid w:val="00A80637"/>
    <w:rsid w:val="00A8771C"/>
    <w:rsid w:val="00A9324F"/>
    <w:rsid w:val="00A95318"/>
    <w:rsid w:val="00AA4E9C"/>
    <w:rsid w:val="00AA5175"/>
    <w:rsid w:val="00AB6BAE"/>
    <w:rsid w:val="00AC7D12"/>
    <w:rsid w:val="00AD6455"/>
    <w:rsid w:val="00AE3292"/>
    <w:rsid w:val="00AF0505"/>
    <w:rsid w:val="00AF1BD6"/>
    <w:rsid w:val="00AF1FDA"/>
    <w:rsid w:val="00AF5AF7"/>
    <w:rsid w:val="00AF7D72"/>
    <w:rsid w:val="00AF7DBF"/>
    <w:rsid w:val="00B02B34"/>
    <w:rsid w:val="00B02CF4"/>
    <w:rsid w:val="00B04DBE"/>
    <w:rsid w:val="00B06CFD"/>
    <w:rsid w:val="00B07097"/>
    <w:rsid w:val="00B12FD3"/>
    <w:rsid w:val="00B22CAE"/>
    <w:rsid w:val="00B23196"/>
    <w:rsid w:val="00B23C77"/>
    <w:rsid w:val="00B3663D"/>
    <w:rsid w:val="00B37F87"/>
    <w:rsid w:val="00B41AF8"/>
    <w:rsid w:val="00B46B89"/>
    <w:rsid w:val="00B52F04"/>
    <w:rsid w:val="00B53EF9"/>
    <w:rsid w:val="00B6097E"/>
    <w:rsid w:val="00B62C8B"/>
    <w:rsid w:val="00B71671"/>
    <w:rsid w:val="00B73823"/>
    <w:rsid w:val="00B755EB"/>
    <w:rsid w:val="00BA0291"/>
    <w:rsid w:val="00BA6E65"/>
    <w:rsid w:val="00BB2068"/>
    <w:rsid w:val="00BE6ED3"/>
    <w:rsid w:val="00BE72FD"/>
    <w:rsid w:val="00BF3E85"/>
    <w:rsid w:val="00C142CD"/>
    <w:rsid w:val="00C2274A"/>
    <w:rsid w:val="00C228DC"/>
    <w:rsid w:val="00C273B9"/>
    <w:rsid w:val="00C3248B"/>
    <w:rsid w:val="00C43B70"/>
    <w:rsid w:val="00C43F15"/>
    <w:rsid w:val="00C4763D"/>
    <w:rsid w:val="00C52F0D"/>
    <w:rsid w:val="00C62EE0"/>
    <w:rsid w:val="00C6566D"/>
    <w:rsid w:val="00C74B61"/>
    <w:rsid w:val="00C8015A"/>
    <w:rsid w:val="00C82FEB"/>
    <w:rsid w:val="00C85497"/>
    <w:rsid w:val="00C87874"/>
    <w:rsid w:val="00C90834"/>
    <w:rsid w:val="00CA088F"/>
    <w:rsid w:val="00CB5386"/>
    <w:rsid w:val="00CC69D6"/>
    <w:rsid w:val="00CD2E02"/>
    <w:rsid w:val="00CD3569"/>
    <w:rsid w:val="00CE3171"/>
    <w:rsid w:val="00CF2558"/>
    <w:rsid w:val="00D0549B"/>
    <w:rsid w:val="00D06C9A"/>
    <w:rsid w:val="00D0778B"/>
    <w:rsid w:val="00D1756F"/>
    <w:rsid w:val="00D17ABA"/>
    <w:rsid w:val="00D21864"/>
    <w:rsid w:val="00D33A4E"/>
    <w:rsid w:val="00D33BD6"/>
    <w:rsid w:val="00D42AF9"/>
    <w:rsid w:val="00D570C6"/>
    <w:rsid w:val="00D64080"/>
    <w:rsid w:val="00D6488C"/>
    <w:rsid w:val="00D64A1B"/>
    <w:rsid w:val="00D67EFE"/>
    <w:rsid w:val="00D80281"/>
    <w:rsid w:val="00D81DE9"/>
    <w:rsid w:val="00D8725E"/>
    <w:rsid w:val="00D91706"/>
    <w:rsid w:val="00DA61D7"/>
    <w:rsid w:val="00DB3AAB"/>
    <w:rsid w:val="00DC560A"/>
    <w:rsid w:val="00DD6391"/>
    <w:rsid w:val="00DE009B"/>
    <w:rsid w:val="00DF2292"/>
    <w:rsid w:val="00E02B49"/>
    <w:rsid w:val="00E03B14"/>
    <w:rsid w:val="00E11B5C"/>
    <w:rsid w:val="00E1271D"/>
    <w:rsid w:val="00E213F8"/>
    <w:rsid w:val="00E2197A"/>
    <w:rsid w:val="00E36365"/>
    <w:rsid w:val="00E45D7D"/>
    <w:rsid w:val="00E5661A"/>
    <w:rsid w:val="00E64E89"/>
    <w:rsid w:val="00E81501"/>
    <w:rsid w:val="00E93301"/>
    <w:rsid w:val="00EA2B04"/>
    <w:rsid w:val="00EA6577"/>
    <w:rsid w:val="00EB216B"/>
    <w:rsid w:val="00EB6097"/>
    <w:rsid w:val="00EC0AAE"/>
    <w:rsid w:val="00EC36E5"/>
    <w:rsid w:val="00ED41B5"/>
    <w:rsid w:val="00ED59FF"/>
    <w:rsid w:val="00ED71EF"/>
    <w:rsid w:val="00ED74CD"/>
    <w:rsid w:val="00EE2D9A"/>
    <w:rsid w:val="00EE3FC3"/>
    <w:rsid w:val="00EE40C1"/>
    <w:rsid w:val="00EE4CF7"/>
    <w:rsid w:val="00F003BA"/>
    <w:rsid w:val="00F01A73"/>
    <w:rsid w:val="00F03F1E"/>
    <w:rsid w:val="00F04B03"/>
    <w:rsid w:val="00F06787"/>
    <w:rsid w:val="00F1062A"/>
    <w:rsid w:val="00F11582"/>
    <w:rsid w:val="00F1612B"/>
    <w:rsid w:val="00F2156B"/>
    <w:rsid w:val="00F24E9E"/>
    <w:rsid w:val="00F34F96"/>
    <w:rsid w:val="00F374B0"/>
    <w:rsid w:val="00F4288A"/>
    <w:rsid w:val="00F4290F"/>
    <w:rsid w:val="00F53C57"/>
    <w:rsid w:val="00F53D20"/>
    <w:rsid w:val="00F54FFC"/>
    <w:rsid w:val="00F57B51"/>
    <w:rsid w:val="00F63950"/>
    <w:rsid w:val="00F7148B"/>
    <w:rsid w:val="00F72A1B"/>
    <w:rsid w:val="00F75EF5"/>
    <w:rsid w:val="00FA13E1"/>
    <w:rsid w:val="00FA4C61"/>
    <w:rsid w:val="00FB377D"/>
    <w:rsid w:val="00FE0083"/>
    <w:rsid w:val="00FE7593"/>
    <w:rsid w:val="00FF6EAA"/>
    <w:rsid w:val="00FF7FC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1B7522"/>
  <w15:docId w15:val="{803C6D2F-5D58-4D86-999E-17717C1C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7874"/>
    <w:pPr>
      <w:spacing w:before="240" w:after="240" w:line="360" w:lineRule="auto"/>
      <w:contextualSpacing/>
    </w:pPr>
    <w:rPr>
      <w:sz w:val="24"/>
      <w:szCs w:val="24"/>
      <w:lang w:val="en-US" w:eastAsia="en-US"/>
    </w:rPr>
  </w:style>
  <w:style w:type="paragraph" w:styleId="Heading1">
    <w:name w:val="heading 1"/>
    <w:basedOn w:val="Normal"/>
    <w:next w:val="Normal"/>
    <w:link w:val="Heading1Char"/>
    <w:qFormat/>
    <w:rsid w:val="00C87874"/>
    <w:pPr>
      <w:keepNext/>
      <w:keepLines/>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C87874"/>
    <w:pPr>
      <w:keepNext/>
      <w:keepLines/>
      <w:spacing w:before="120" w:after="0"/>
      <w:outlineLvl w:val="1"/>
    </w:pPr>
    <w:rPr>
      <w:rFonts w:ascii="Times New Roman Bold" w:hAnsi="Times New Roman Bold"/>
      <w:b/>
      <w:bCs/>
      <w:color w:val="4F81BD" w:themeColor="accent1"/>
      <w:sz w:val="26"/>
      <w:szCs w:val="26"/>
    </w:rPr>
  </w:style>
  <w:style w:type="paragraph" w:styleId="Heading3">
    <w:name w:val="heading 3"/>
    <w:basedOn w:val="Normal"/>
    <w:next w:val="Normal"/>
    <w:link w:val="Heading3Char"/>
    <w:autoRedefine/>
    <w:uiPriority w:val="9"/>
    <w:unhideWhenUsed/>
    <w:qFormat/>
    <w:rsid w:val="00C87874"/>
    <w:pPr>
      <w:keepNext/>
      <w:keepLines/>
      <w:spacing w:after="120"/>
      <w:outlineLvl w:val="2"/>
    </w:pPr>
    <w:rPr>
      <w:b/>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C87874"/>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paragraph" w:styleId="BodyTextIndent">
    <w:name w:val="Body Text Indent"/>
    <w:basedOn w:val="Normal"/>
    <w:pPr>
      <w:ind w:left="1440" w:hanging="720"/>
      <w:jc w:val="both"/>
    </w:pPr>
  </w:style>
  <w:style w:type="paragraph" w:styleId="BodyTextIndent2">
    <w:name w:val="Body Text Indent 2"/>
    <w:basedOn w:val="Normal"/>
    <w:pPr>
      <w:ind w:left="720" w:hanging="720"/>
    </w:pPr>
    <w:rPr>
      <w:sz w:val="20"/>
    </w:rPr>
  </w:style>
  <w:style w:type="paragraph" w:styleId="Footer">
    <w:name w:val="footer"/>
    <w:basedOn w:val="Normal"/>
    <w:link w:val="FooterChar"/>
    <w:rsid w:val="00C87874"/>
    <w:pPr>
      <w:tabs>
        <w:tab w:val="center" w:pos="4680"/>
        <w:tab w:val="right" w:pos="9360"/>
      </w:tabs>
    </w:pPr>
  </w:style>
  <w:style w:type="character" w:styleId="PageNumber">
    <w:name w:val="page number"/>
    <w:basedOn w:val="DefaultParagraphFont"/>
    <w:rsid w:val="00C87874"/>
  </w:style>
  <w:style w:type="paragraph" w:styleId="ListParagraph">
    <w:name w:val="List Paragraph"/>
    <w:basedOn w:val="Normal"/>
    <w:autoRedefine/>
    <w:uiPriority w:val="34"/>
    <w:qFormat/>
    <w:rsid w:val="00C87874"/>
    <w:pPr>
      <w:spacing w:before="120"/>
    </w:pPr>
    <w:rPr>
      <w:rFonts w:eastAsia="Calibri"/>
      <w:szCs w:val="22"/>
    </w:rPr>
  </w:style>
  <w:style w:type="table" w:styleId="TableGrid">
    <w:name w:val="Table Grid"/>
    <w:basedOn w:val="TableNormal"/>
    <w:uiPriority w:val="59"/>
    <w:rsid w:val="00C87874"/>
    <w:rPr>
      <w:rFonts w:eastAsiaTheme="minorHAnsi" w:cstheme="minorBidi"/>
      <w:sz w:val="24"/>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C87874"/>
    <w:rPr>
      <w:rFonts w:ascii="Times New Roman Bold" w:hAnsi="Times New Roman Bold"/>
      <w:b/>
      <w:bCs/>
      <w:color w:val="4F81BD" w:themeColor="accent1"/>
      <w:sz w:val="26"/>
      <w:szCs w:val="26"/>
      <w:lang w:val="en-US" w:eastAsia="en-US"/>
    </w:rPr>
  </w:style>
  <w:style w:type="character" w:customStyle="1" w:styleId="Heading3Char">
    <w:name w:val="Heading 3 Char"/>
    <w:link w:val="Heading3"/>
    <w:uiPriority w:val="9"/>
    <w:rsid w:val="00C87874"/>
    <w:rPr>
      <w:b/>
      <w:color w:val="1F4E79"/>
      <w:sz w:val="24"/>
      <w:lang w:val="en-US" w:eastAsia="en-US"/>
    </w:rPr>
  </w:style>
  <w:style w:type="paragraph" w:styleId="Header">
    <w:name w:val="header"/>
    <w:basedOn w:val="Normal"/>
    <w:link w:val="HeaderChar"/>
    <w:rsid w:val="00C87874"/>
    <w:pPr>
      <w:tabs>
        <w:tab w:val="center" w:pos="4320"/>
        <w:tab w:val="right" w:pos="8640"/>
      </w:tabs>
    </w:pPr>
  </w:style>
  <w:style w:type="character" w:customStyle="1" w:styleId="HeaderChar">
    <w:name w:val="Header Char"/>
    <w:basedOn w:val="DefaultParagraphFont"/>
    <w:link w:val="Header"/>
    <w:rsid w:val="00342AB4"/>
    <w:rPr>
      <w:sz w:val="24"/>
      <w:szCs w:val="24"/>
      <w:lang w:val="en-US" w:eastAsia="en-US"/>
    </w:rPr>
  </w:style>
  <w:style w:type="character" w:styleId="Hyperlink">
    <w:name w:val="Hyperlink"/>
    <w:uiPriority w:val="99"/>
    <w:unhideWhenUsed/>
    <w:rsid w:val="00C87874"/>
    <w:rPr>
      <w:color w:val="0000FF"/>
      <w:u w:val="single"/>
    </w:rPr>
  </w:style>
  <w:style w:type="character" w:customStyle="1" w:styleId="apple-converted-space">
    <w:name w:val="apple-converted-space"/>
    <w:basedOn w:val="DefaultParagraphFont"/>
    <w:rsid w:val="00C87874"/>
  </w:style>
  <w:style w:type="paragraph" w:customStyle="1" w:styleId="NumberedList">
    <w:name w:val="Numbered List"/>
    <w:basedOn w:val="Normal"/>
    <w:uiPriority w:val="99"/>
    <w:qFormat/>
    <w:rsid w:val="00C87874"/>
    <w:pPr>
      <w:numPr>
        <w:numId w:val="66"/>
      </w:numPr>
    </w:pPr>
    <w:rPr>
      <w:rFonts w:eastAsia="Calibri"/>
      <w:szCs w:val="22"/>
    </w:rPr>
  </w:style>
  <w:style w:type="paragraph" w:customStyle="1" w:styleId="ReferenceText">
    <w:name w:val="Reference Text"/>
    <w:basedOn w:val="Normal"/>
    <w:uiPriority w:val="99"/>
    <w:qFormat/>
    <w:rsid w:val="00C87874"/>
    <w:pPr>
      <w:ind w:left="720" w:hanging="720"/>
    </w:pPr>
    <w:rPr>
      <w:rFonts w:eastAsiaTheme="minorHAnsi" w:cstheme="minorBidi"/>
      <w:szCs w:val="22"/>
    </w:rPr>
  </w:style>
  <w:style w:type="character" w:customStyle="1" w:styleId="FooterChar">
    <w:name w:val="Footer Char"/>
    <w:basedOn w:val="DefaultParagraphFont"/>
    <w:link w:val="Footer"/>
    <w:rsid w:val="00C87874"/>
    <w:rPr>
      <w:sz w:val="24"/>
      <w:szCs w:val="24"/>
      <w:lang w:val="en-US" w:eastAsia="en-US"/>
    </w:rPr>
  </w:style>
  <w:style w:type="character" w:customStyle="1" w:styleId="TitleChar">
    <w:name w:val="Title Char"/>
    <w:basedOn w:val="DefaultParagraphFont"/>
    <w:link w:val="Title"/>
    <w:rsid w:val="00C87874"/>
    <w:rPr>
      <w:rFonts w:eastAsiaTheme="majorEastAsia" w:cstheme="majorBidi"/>
      <w:color w:val="244061" w:themeColor="accent1" w:themeShade="80"/>
      <w:spacing w:val="5"/>
      <w:kern w:val="28"/>
      <w:sz w:val="52"/>
      <w:szCs w:val="52"/>
      <w:lang w:val="en-US" w:eastAsia="en-US"/>
    </w:rPr>
  </w:style>
  <w:style w:type="character" w:customStyle="1" w:styleId="Heading1Char">
    <w:name w:val="Heading 1 Char"/>
    <w:basedOn w:val="DefaultParagraphFont"/>
    <w:link w:val="Heading1"/>
    <w:rsid w:val="00C87874"/>
    <w:rPr>
      <w:rFonts w:eastAsiaTheme="majorEastAsia" w:cstheme="majorBidi"/>
      <w:b/>
      <w:bCs/>
      <w:color w:val="365F91" w:themeColor="accent1" w:themeShade="BF"/>
      <w:sz w:val="28"/>
      <w:szCs w:val="28"/>
      <w:lang w:val="en-US" w:eastAsia="en-US"/>
    </w:rPr>
  </w:style>
  <w:style w:type="paragraph" w:styleId="BalloonText">
    <w:name w:val="Balloon Text"/>
    <w:basedOn w:val="Normal"/>
    <w:link w:val="BalloonTextChar"/>
    <w:rsid w:val="00C87874"/>
    <w:rPr>
      <w:rFonts w:ascii="Tahoma" w:hAnsi="Tahoma" w:cs="Tahoma"/>
      <w:sz w:val="16"/>
      <w:szCs w:val="16"/>
    </w:rPr>
  </w:style>
  <w:style w:type="character" w:customStyle="1" w:styleId="BalloonTextChar">
    <w:name w:val="Balloon Text Char"/>
    <w:basedOn w:val="DefaultParagraphFont"/>
    <w:link w:val="BalloonText"/>
    <w:rsid w:val="00C87874"/>
    <w:rPr>
      <w:rFonts w:ascii="Tahoma" w:hAnsi="Tahoma" w:cs="Tahoma"/>
      <w:sz w:val="16"/>
      <w:szCs w:val="16"/>
      <w:lang w:val="en-US" w:eastAsia="en-US"/>
    </w:rPr>
  </w:style>
  <w:style w:type="paragraph" w:customStyle="1" w:styleId="BulletedList">
    <w:name w:val="Bulleted List"/>
    <w:basedOn w:val="Normal"/>
    <w:qFormat/>
    <w:rsid w:val="00C87874"/>
    <w:pPr>
      <w:numPr>
        <w:numId w:val="67"/>
      </w:numPr>
    </w:pPr>
  </w:style>
  <w:style w:type="paragraph" w:customStyle="1" w:styleId="BL">
    <w:name w:val="BL"/>
    <w:basedOn w:val="Normal"/>
    <w:autoRedefine/>
    <w:uiPriority w:val="99"/>
    <w:rsid w:val="00C87874"/>
    <w:pPr>
      <w:widowControl w:val="0"/>
      <w:numPr>
        <w:numId w:val="68"/>
      </w:numPr>
      <w:tabs>
        <w:tab w:val="left" w:pos="280"/>
      </w:tabs>
      <w:autoSpaceDE w:val="0"/>
      <w:autoSpaceDN w:val="0"/>
      <w:adjustRightInd w:val="0"/>
      <w:spacing w:before="0" w:after="120"/>
      <w:contextualSpacing w:val="0"/>
      <w:jc w:val="both"/>
      <w:textAlignment w:val="center"/>
    </w:pPr>
    <w:rPr>
      <w:rFonts w:eastAsia="Calibri" w:cs="Frutiger LT Std 57 Cn"/>
      <w:color w:val="000000"/>
      <w:szCs w:val="18"/>
      <w:lang w:val="en-GB" w:eastAsia="en-GB"/>
    </w:rPr>
  </w:style>
  <w:style w:type="paragraph" w:customStyle="1" w:styleId="NL">
    <w:name w:val="NL"/>
    <w:basedOn w:val="Normal"/>
    <w:qFormat/>
    <w:rsid w:val="00C87874"/>
    <w:pPr>
      <w:ind w:left="72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0786A-6A7E-4A94-8411-22880E9A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4</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MARK 940 ADVERTISING AND PROMOTION STRATEGY</vt:lpstr>
    </vt:vector>
  </TitlesOfParts>
  <Company>University of Wollongong</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940 ADVERTISING AND PROMOTION STRATEGY</dc:title>
  <dc:creator>econ</dc:creator>
  <cp:lastModifiedBy>Thar Adeleh</cp:lastModifiedBy>
  <cp:revision>4</cp:revision>
  <cp:lastPrinted>2001-05-23T03:43:00Z</cp:lastPrinted>
  <dcterms:created xsi:type="dcterms:W3CDTF">2018-09-13T10:25:00Z</dcterms:created>
  <dcterms:modified xsi:type="dcterms:W3CDTF">2024-08-22T18:54:00Z</dcterms:modified>
</cp:coreProperties>
</file>