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9.1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w:t>
        <w:tab/>
      </w:r>
      <w:r>
        <w:rPr>
          <w:rFonts w:ascii="Times New Roman"/>
          <w:sz w:val="24"/>
        </w:rPr>
        <w:t>To say that environmental science is mission oriented means it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highly organized endeavor.</w:t>
      </w:r>
      <w:r>
        <w:rPr>
          <w:rFonts w:ascii="Times New Roman"/>
          <w:sz w:val="24"/>
        </w:rPr>
        <w:tab/>
        <w:br/>
        <w:tab/>
      </w:r>
      <w:r>
        <w:rPr>
          <w:rFonts w:ascii="Times New Roman"/>
          <w:sz w:val="24"/>
        </w:rPr>
        <w:t>B)   essentially an information gathering endeavor.</w:t>
      </w:r>
      <w:r>
        <w:rPr>
          <w:rFonts w:ascii="Times New Roman"/>
          <w:sz w:val="24"/>
        </w:rPr>
        <w:br/>
        <w:tab/>
      </w:r>
      <w:r>
        <w:rPr>
          <w:rFonts w:ascii="Times New Roman"/>
          <w:sz w:val="24"/>
        </w:rPr>
        <w:t>C)   oriented toward solving problems.</w:t>
      </w:r>
      <w:r>
        <w:rPr>
          <w:rFonts w:ascii="Times New Roman"/>
          <w:sz w:val="24"/>
        </w:rPr>
        <w:br/>
        <w:tab/>
      </w:r>
      <w:r>
        <w:rPr>
          <w:rFonts w:ascii="Times New Roman"/>
          <w:sz w:val="24"/>
        </w:rPr>
        <w:t>D)   designed to understand relationships.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If everyone in the world lived a lifestyle similar to the average U.S. citizen we would need __________ more planets to support everyone.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two</w:t>
      </w:r>
      <w:r>
        <w:rPr>
          <w:rFonts w:ascii="Times New Roman"/>
          <w:sz w:val="24"/>
        </w:rPr>
        <w:tab/>
        <w:br/>
        <w:tab/>
      </w:r>
      <w:r>
        <w:rPr>
          <w:rFonts w:ascii="Times New Roman"/>
          <w:sz w:val="24"/>
        </w:rPr>
        <w:t>B)   four</w:t>
      </w:r>
      <w:r>
        <w:rPr>
          <w:rFonts w:ascii="Times New Roman"/>
          <w:sz w:val="24"/>
        </w:rPr>
        <w:br/>
        <w:tab/>
      </w:r>
      <w:r>
        <w:rPr>
          <w:rFonts w:ascii="Times New Roman"/>
          <w:sz w:val="24"/>
        </w:rPr>
        <w:t>C)   six</w:t>
      </w:r>
      <w:r>
        <w:rPr>
          <w:rFonts w:ascii="Times New Roman"/>
          <w:sz w:val="24"/>
        </w:rPr>
        <w:br/>
        <w:tab/>
      </w:r>
      <w:r>
        <w:rPr>
          <w:rFonts w:ascii="Times New Roman"/>
          <w:sz w:val="24"/>
        </w:rPr>
        <w:t>D)   eight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b w:val="false"/>
          <w:i w:val="false"/>
          <w:color w:val="000000"/>
          <w:sz w:val="24"/>
        </w:rPr>
        <w:t>About ____________ of the world's people currently lack access to clean water, adequate diet, basic sanitation, and other essential needs.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100 million</w:t>
      </w:r>
      <w:r>
        <w:rPr>
          <w:rFonts w:ascii="Times New Roman"/>
          <w:sz w:val="24"/>
        </w:rPr>
        <w:tab/>
        <w:br/>
        <w:tab/>
      </w:r>
      <w:r>
        <w:rPr>
          <w:rFonts w:ascii="Times New Roman"/>
          <w:sz w:val="24"/>
        </w:rPr>
        <w:t>B)   300 million</w:t>
      </w:r>
      <w:r>
        <w:rPr>
          <w:rFonts w:ascii="Times New Roman"/>
          <w:sz w:val="24"/>
        </w:rPr>
        <w:br/>
        <w:tab/>
      </w:r>
      <w:r>
        <w:rPr>
          <w:rFonts w:ascii="Times New Roman"/>
          <w:sz w:val="24"/>
        </w:rPr>
        <w:t>C)   700 million</w:t>
      </w:r>
      <w:r>
        <w:rPr>
          <w:rFonts w:ascii="Times New Roman"/>
          <w:sz w:val="24"/>
        </w:rPr>
        <w:br/>
        <w:tab/>
      </w:r>
      <w:r>
        <w:rPr>
          <w:rFonts w:ascii="Times New Roman"/>
          <w:sz w:val="24"/>
        </w:rPr>
        <w:t>D)   1.4 billion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sz w:val="24"/>
        </w:rPr>
        <w:t>Sustainable development means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improving people's lives in the present in a way that can continue far into the future.</w:t>
      </w:r>
      <w:r>
        <w:rPr>
          <w:rFonts w:ascii="Times New Roman"/>
          <w:sz w:val="24"/>
        </w:rPr>
      </w:r>
      <w:r>
        <w:rPr>
          <w:rFonts w:ascii="Times New Roman"/>
          <w:sz w:val="24"/>
        </w:rPr>
        <w:tab/>
        <w:br/>
        <w:tab/>
      </w:r>
      <w:r>
        <w:rPr>
          <w:rFonts w:ascii="Times New Roman"/>
          <w:sz w:val="24"/>
        </w:rPr>
        <w:t>B)   providing ever-increasing amounts of adequate housing.</w:t>
      </w:r>
      <w:r>
        <w:rPr>
          <w:rFonts w:ascii="Times New Roman"/>
          <w:sz w:val="24"/>
        </w:rPr>
        <w:br/>
        <w:tab/>
      </w:r>
      <w:r>
        <w:rPr>
          <w:rFonts w:ascii="Times New Roman"/>
          <w:sz w:val="24"/>
        </w:rPr>
        <w:t>C)   continued growth indefinitely as long as it can be paid off.</w:t>
      </w:r>
      <w:r>
        <w:rPr>
          <w:rFonts w:ascii="Times New Roman"/>
          <w:sz w:val="24"/>
        </w:rPr>
        <w:br/>
        <w:tab/>
      </w:r>
      <w:r>
        <w:rPr>
          <w:rFonts w:ascii="Times New Roman"/>
          <w:sz w:val="24"/>
        </w:rPr>
        <w:t>D)   utilizing an ever-increasing quantity of natural resources.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sz w:val="24"/>
        </w:rPr>
        <w:t>The earliest documented recognition that misuse of the natural environment can have nasty consequences was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George Perkins Marsh's 1864 publication of   </w:t>
      </w:r>
      <w:r>
        <w:rPr>
          <w:rFonts w:ascii="Times New Roman"/>
          <w:b w:val="false"/>
          <w:i/>
          <w:color w:val="000000"/>
          <w:sz w:val="24"/>
        </w:rPr>
        <w:t>Man and Nature</w:t>
      </w:r>
      <w:r>
        <w:rPr>
          <w:rFonts w:ascii="Times New Roman"/>
          <w:b w:val="false"/>
          <w:i w:val="false"/>
          <w:color w:val="000000"/>
          <w:sz w:val="24"/>
        </w:rPr>
        <w:t>.</w:t>
      </w:r>
      <w:r>
        <w:rPr>
          <w:rFonts w:ascii="Times New Roman"/>
          <w:sz w:val="24"/>
        </w:rPr>
      </w:r>
      <w:r>
        <w:rPr>
          <w:rFonts w:ascii="Times New Roman"/>
          <w:sz w:val="24"/>
        </w:rPr>
        <w:tab/>
        <w:br/>
        <w:tab/>
      </w:r>
      <w:r>
        <w:rPr>
          <w:rFonts w:ascii="Times New Roman"/>
          <w:b w:val="false"/>
          <w:i w:val="false"/>
          <w:color w:val="000000"/>
          <w:sz w:val="24"/>
        </w:rPr>
        <w:t xml:space="preserve">B)   Rachel Carson's   </w:t>
      </w:r>
      <w:r>
        <w:rPr>
          <w:rFonts w:ascii="Times New Roman"/>
          <w:b w:val="false"/>
          <w:i/>
          <w:color w:val="000000"/>
          <w:sz w:val="24"/>
        </w:rPr>
        <w:t>Silent Spring</w:t>
      </w:r>
      <w:r>
        <w:rPr>
          <w:rFonts w:ascii="Times New Roman"/>
          <w:b w:val="false"/>
          <w:i w:val="false"/>
          <w:color w:val="000000"/>
          <w:sz w:val="24"/>
        </w:rPr>
        <w:t>, alerting the public to the dangers of pollution in 1962.</w:t>
      </w:r>
      <w:r>
        <w:rPr>
          <w:rFonts w:ascii="Times New Roman"/>
          <w:sz w:val="24"/>
        </w:rPr>
      </w:r>
      <w:r>
        <w:rPr>
          <w:rFonts w:ascii="Times New Roman"/>
          <w:sz w:val="24"/>
        </w:rPr>
        <w:br/>
        <w:tab/>
      </w:r>
      <w:r>
        <w:rPr>
          <w:rFonts w:ascii="Times New Roman"/>
          <w:b w:val="false"/>
          <w:i w:val="false"/>
          <w:color w:val="000000"/>
          <w:sz w:val="24"/>
        </w:rPr>
        <w:t>C)   Roosevelt's warnings about overuse a century ago.</w:t>
      </w:r>
      <w:r>
        <w:rPr>
          <w:rFonts w:ascii="Times New Roman"/>
          <w:sz w:val="24"/>
        </w:rPr>
      </w:r>
      <w:r>
        <w:rPr>
          <w:rFonts w:ascii="Times New Roman"/>
          <w:sz w:val="24"/>
        </w:rPr>
        <w:br/>
        <w:tab/>
      </w:r>
      <w:r>
        <w:rPr>
          <w:rFonts w:ascii="Times New Roman"/>
          <w:b w:val="false"/>
          <w:i w:val="false"/>
          <w:color w:val="000000"/>
          <w:sz w:val="24"/>
        </w:rPr>
        <w:t>D)   Plato's writings 2500 years ago.</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sz w:val="24"/>
        </w:rPr>
        <w:t>Which of the following presently provides 80 percent of the energy used in industrialized countries?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Fossil fuels</w:t>
      </w:r>
      <w:r>
        <w:rPr>
          <w:rFonts w:ascii="Times New Roman"/>
          <w:sz w:val="24"/>
        </w:rPr>
        <w:tab/>
        <w:br/>
        <w:tab/>
      </w:r>
      <w:r>
        <w:rPr>
          <w:rFonts w:ascii="Times New Roman"/>
          <w:sz w:val="24"/>
        </w:rPr>
        <w:t>B)   Wind</w:t>
      </w:r>
      <w:r>
        <w:rPr>
          <w:rFonts w:ascii="Times New Roman"/>
          <w:sz w:val="24"/>
        </w:rPr>
        <w:br/>
        <w:tab/>
      </w:r>
      <w:r>
        <w:rPr>
          <w:rFonts w:ascii="Times New Roman"/>
          <w:sz w:val="24"/>
        </w:rPr>
        <w:t>C)   Hydroelectric power</w:t>
      </w:r>
      <w:r>
        <w:rPr>
          <w:rFonts w:ascii="Times New Roman"/>
          <w:sz w:val="24"/>
        </w:rPr>
        <w:br/>
        <w:tab/>
      </w:r>
      <w:r>
        <w:rPr>
          <w:rFonts w:ascii="Times New Roman"/>
          <w:sz w:val="24"/>
        </w:rPr>
        <w:t>D)   Solar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sz w:val="24"/>
        </w:rPr>
        <w:t>The position that nature deserves to be protected in its own right is called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biocentric preservation.</w:t>
      </w:r>
      <w:r>
        <w:rPr>
          <w:rFonts w:ascii="Times New Roman"/>
          <w:sz w:val="24"/>
        </w:rPr>
        <w:tab/>
        <w:br/>
        <w:tab/>
      </w:r>
      <w:r>
        <w:rPr>
          <w:rFonts w:ascii="Times New Roman"/>
          <w:sz w:val="24"/>
        </w:rPr>
        <w:t>B)   utilitarian conservation.</w:t>
      </w:r>
      <w:r>
        <w:rPr>
          <w:rFonts w:ascii="Times New Roman"/>
          <w:sz w:val="24"/>
        </w:rPr>
        <w:br/>
        <w:tab/>
      </w:r>
      <w:r>
        <w:rPr>
          <w:rFonts w:ascii="Times New Roman"/>
          <w:sz w:val="24"/>
        </w:rPr>
        <w:t>C)   environmentalism.</w:t>
      </w:r>
      <w:r>
        <w:rPr>
          <w:rFonts w:ascii="Times New Roman"/>
          <w:sz w:val="24"/>
        </w:rPr>
        <w:br/>
        <w:tab/>
      </w:r>
      <w:r>
        <w:rPr>
          <w:rFonts w:ascii="Times New Roman"/>
          <w:sz w:val="24"/>
        </w:rPr>
        <w:t>D)   global environmentalism.</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b w:val="false"/>
          <w:i w:val="false"/>
          <w:color w:val="000000"/>
          <w:sz w:val="24"/>
        </w:rPr>
        <w:t>____________ constitutes 4.6 percent of the world's people yet produces about 50 percent of all toxic waste.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China</w:t>
      </w:r>
      <w:r>
        <w:rPr>
          <w:rFonts w:ascii="Times New Roman"/>
          <w:sz w:val="24"/>
        </w:rPr>
        <w:tab/>
        <w:br/>
        <w:tab/>
      </w:r>
      <w:r>
        <w:rPr>
          <w:rFonts w:ascii="Times New Roman"/>
          <w:sz w:val="24"/>
        </w:rPr>
        <w:t>B)   Germany</w:t>
      </w:r>
      <w:r>
        <w:rPr>
          <w:rFonts w:ascii="Times New Roman"/>
          <w:sz w:val="24"/>
        </w:rPr>
        <w:br/>
        <w:tab/>
      </w:r>
      <w:r>
        <w:rPr>
          <w:rFonts w:ascii="Times New Roman"/>
          <w:sz w:val="24"/>
        </w:rPr>
        <w:t>C)   Russia</w:t>
      </w:r>
      <w:r>
        <w:rPr>
          <w:rFonts w:ascii="Times New Roman"/>
          <w:sz w:val="24"/>
        </w:rPr>
        <w:br/>
        <w:tab/>
      </w:r>
      <w:r>
        <w:rPr>
          <w:rFonts w:ascii="Times New Roman"/>
          <w:sz w:val="24"/>
        </w:rPr>
        <w:t>D)   The United States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sz w:val="24"/>
        </w:rPr>
        <w:t>By 2050, the earth is projected to have a population between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 and 10 billion.</w:t>
      </w:r>
      <w:r>
        <w:rPr>
          <w:rFonts w:ascii="Times New Roman"/>
          <w:sz w:val="24"/>
        </w:rPr>
        <w:tab/>
        <w:br/>
        <w:tab/>
      </w:r>
      <w:r>
        <w:rPr>
          <w:rFonts w:ascii="Times New Roman"/>
          <w:sz w:val="24"/>
        </w:rPr>
        <w:t>B)   7 and 8 billion.</w:t>
      </w:r>
      <w:r>
        <w:rPr>
          <w:rFonts w:ascii="Times New Roman"/>
          <w:sz w:val="24"/>
        </w:rPr>
        <w:br/>
        <w:tab/>
      </w:r>
      <w:r>
        <w:rPr>
          <w:rFonts w:ascii="Times New Roman"/>
          <w:sz w:val="24"/>
        </w:rPr>
        <w:t>C)   8 and 9 billion.</w:t>
      </w:r>
      <w:r>
        <w:rPr>
          <w:rFonts w:ascii="Times New Roman"/>
          <w:sz w:val="24"/>
        </w:rPr>
        <w:br/>
        <w:tab/>
      </w:r>
      <w:r>
        <w:rPr>
          <w:rFonts w:ascii="Times New Roman"/>
          <w:sz w:val="24"/>
        </w:rPr>
        <w:t>D)   10 and 12 billion.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sz w:val="24"/>
        </w:rPr>
        <w:t>The first Nobel Prize for environmental action was awarded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 1912 to John Muir.</w:t>
      </w:r>
      <w:r>
        <w:rPr>
          <w:rFonts w:ascii="Times New Roman"/>
          <w:sz w:val="24"/>
        </w:rPr>
        <w:tab/>
        <w:br/>
        <w:tab/>
      </w:r>
      <w:r>
        <w:rPr>
          <w:rFonts w:ascii="Times New Roman"/>
          <w:sz w:val="24"/>
        </w:rPr>
        <w:t>B)   in 1973 to David Brower.</w:t>
      </w:r>
      <w:r>
        <w:rPr>
          <w:rFonts w:ascii="Times New Roman"/>
          <w:sz w:val="24"/>
        </w:rPr>
        <w:br/>
        <w:tab/>
      </w:r>
      <w:r>
        <w:rPr>
          <w:rFonts w:ascii="Times New Roman"/>
          <w:sz w:val="24"/>
        </w:rPr>
        <w:t>C)   in 2004 to Wangari Maathai.</w:t>
      </w:r>
      <w:r>
        <w:rPr>
          <w:rFonts w:ascii="Times New Roman"/>
          <w:sz w:val="24"/>
        </w:rPr>
        <w:br/>
        <w:tab/>
      </w:r>
      <w:r>
        <w:rPr>
          <w:rFonts w:ascii="Times New Roman"/>
          <w:sz w:val="24"/>
        </w:rPr>
        <w:t>D)   in 1935 to Aldo Leopold.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sz w:val="24"/>
        </w:rPr>
        <w:t>There is concern over the continued ability to provide adequate food for our growing population because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2/3 of all agricultural lands show signs of degradation.</w:t>
      </w:r>
      <w:r>
        <w:rPr>
          <w:rFonts w:ascii="Times New Roman"/>
          <w:sz w:val="24"/>
        </w:rPr>
        <w:tab/>
        <w:br/>
        <w:tab/>
      </w:r>
      <w:r>
        <w:rPr>
          <w:rFonts w:ascii="Times New Roman"/>
          <w:sz w:val="24"/>
        </w:rPr>
        <w:t>B)   there is little corporate interest in food production.</w:t>
      </w:r>
      <w:r>
        <w:rPr>
          <w:rFonts w:ascii="Times New Roman"/>
          <w:sz w:val="24"/>
        </w:rPr>
        <w:br/>
        <w:tab/>
      </w:r>
      <w:r>
        <w:rPr>
          <w:rFonts w:ascii="Times New Roman"/>
          <w:sz w:val="24"/>
        </w:rPr>
        <w:t>C)   agriculture has not benefited from modern technological advancements.</w:t>
      </w:r>
      <w:r>
        <w:rPr>
          <w:rFonts w:ascii="Times New Roman"/>
          <w:sz w:val="24"/>
        </w:rPr>
        <w:br/>
        <w:tab/>
      </w:r>
      <w:r>
        <w:rPr>
          <w:rFonts w:ascii="Times New Roman"/>
          <w:sz w:val="24"/>
        </w:rPr>
        <w:t>D)   there is little knowledge about how to farm.</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sz w:val="24"/>
        </w:rPr>
        <w:t>Critics of sustainable development suggest that we are limited by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non-renewable resources.</w:t>
      </w:r>
      <w:r>
        <w:rPr>
          <w:rFonts w:ascii="Times New Roman"/>
          <w:sz w:val="24"/>
        </w:rPr>
        <w:tab/>
        <w:br/>
        <w:tab/>
      </w:r>
      <w:r>
        <w:rPr>
          <w:rFonts w:ascii="Times New Roman"/>
          <w:sz w:val="24"/>
        </w:rPr>
        <w:t>B)   the capacity of the biosphere to absorb waste.</w:t>
      </w:r>
      <w:r>
        <w:rPr>
          <w:rFonts w:ascii="Times New Roman"/>
          <w:sz w:val="24"/>
        </w:rPr>
        <w:br/>
        <w:tab/>
      </w:r>
      <w:r>
        <w:rPr>
          <w:rFonts w:ascii="Times New Roman"/>
          <w:sz w:val="24"/>
        </w:rPr>
        <w:t>C)   newly developed renewable technologies.</w:t>
      </w:r>
      <w:r>
        <w:rPr>
          <w:rFonts w:ascii="Times New Roman"/>
          <w:sz w:val="24"/>
        </w:rPr>
        <w:br/>
        <w:tab/>
      </w:r>
      <w:r>
        <w:rPr>
          <w:rFonts w:ascii="Times New Roman"/>
          <w:sz w:val="24"/>
        </w:rPr>
        <w:t>D)   non-renewable resources and the capacity of the biosphere to absorb waste.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sz w:val="24"/>
        </w:rPr>
        <w:t>The word "environment" comes from a French word that means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life</w:t>
      </w:r>
      <w:r>
        <w:rPr>
          <w:rFonts w:ascii="Times New Roman"/>
          <w:sz w:val="24"/>
        </w:rPr>
        <w:tab/>
        <w:br/>
        <w:tab/>
      </w:r>
      <w:r>
        <w:rPr>
          <w:rFonts w:ascii="Times New Roman"/>
          <w:sz w:val="24"/>
        </w:rPr>
        <w:t>B)   nature</w:t>
      </w:r>
      <w:r>
        <w:rPr>
          <w:rFonts w:ascii="Times New Roman"/>
          <w:sz w:val="24"/>
        </w:rPr>
        <w:br/>
        <w:tab/>
      </w:r>
      <w:r>
        <w:rPr>
          <w:rFonts w:ascii="Times New Roman"/>
          <w:sz w:val="24"/>
        </w:rPr>
        <w:t>C)   wildlife</w:t>
      </w:r>
      <w:r>
        <w:rPr>
          <w:rFonts w:ascii="Times New Roman"/>
          <w:sz w:val="24"/>
        </w:rPr>
        <w:br/>
        <w:tab/>
      </w:r>
      <w:r>
        <w:rPr>
          <w:rFonts w:ascii="Times New Roman"/>
          <w:sz w:val="24"/>
        </w:rPr>
        <w:t>D)   home</w:t>
      </w:r>
      <w:r>
        <w:rPr>
          <w:rFonts w:ascii="Times New Roman"/>
          <w:sz w:val="24"/>
        </w:rPr>
        <w:br/>
        <w:tab/>
      </w:r>
      <w:r>
        <w:rPr>
          <w:rFonts w:ascii="Times New Roman"/>
          <w:sz w:val="24"/>
        </w:rPr>
        <w:t>E)   to surround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sz w:val="24"/>
        </w:rPr>
        <w:t>Environmental science is a __________.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Narrowly definedset of physical, life, and social sciences</w:t>
      </w:r>
      <w:r>
        <w:rPr>
          <w:rFonts w:ascii="Times New Roman"/>
          <w:sz w:val="24"/>
        </w:rPr>
        <w:tab/>
        <w:br/>
        <w:tab/>
      </w:r>
      <w:r>
        <w:rPr>
          <w:rFonts w:ascii="Times New Roman"/>
          <w:sz w:val="24"/>
        </w:rPr>
        <w:t>B)   Theoretical approach in interpreting the environment</w:t>
      </w:r>
      <w:r>
        <w:rPr>
          <w:rFonts w:ascii="Times New Roman"/>
          <w:sz w:val="24"/>
        </w:rPr>
        <w:br/>
        <w:tab/>
      </w:r>
      <w:r>
        <w:rPr>
          <w:rFonts w:ascii="Times New Roman"/>
          <w:sz w:val="24"/>
        </w:rPr>
        <w:t>C)   Way to see the world in scientific terms</w:t>
      </w:r>
      <w:r>
        <w:rPr>
          <w:rFonts w:ascii="Times New Roman"/>
          <w:sz w:val="24"/>
        </w:rPr>
        <w:br/>
        <w:tab/>
      </w:r>
      <w:r>
        <w:rPr>
          <w:rFonts w:ascii="Times New Roman"/>
          <w:sz w:val="24"/>
        </w:rPr>
        <w:t>D)   Systematic approach in learning about the environment</w:t>
      </w:r>
      <w:r>
        <w:rPr>
          <w:rFonts w:ascii="Times New Roman"/>
          <w:sz w:val="24"/>
        </w:rPr>
        <w:br/>
        <w:tab/>
      </w:r>
      <w:r>
        <w:rPr>
          <w:rFonts w:ascii="Times New Roman"/>
          <w:sz w:val="24"/>
        </w:rPr>
        <w:t>E)   Special set of problem-solving skills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sz w:val="24"/>
        </w:rPr>
        <w:t>Most environmental problems result from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Politicaldifferences</w:t>
      </w:r>
      <w:r>
        <w:rPr>
          <w:rFonts w:ascii="Times New Roman"/>
          <w:sz w:val="24"/>
        </w:rPr>
        <w:tab/>
        <w:br/>
        <w:tab/>
      </w:r>
      <w:r>
        <w:rPr>
          <w:rFonts w:ascii="Times New Roman"/>
          <w:sz w:val="24"/>
        </w:rPr>
        <w:t>B)   Complex,interrelated problems</w:t>
      </w:r>
      <w:r>
        <w:rPr>
          <w:rFonts w:ascii="Times New Roman"/>
          <w:sz w:val="24"/>
        </w:rPr>
        <w:br/>
        <w:tab/>
      </w:r>
      <w:r>
        <w:rPr>
          <w:rFonts w:ascii="Times New Roman"/>
          <w:sz w:val="24"/>
        </w:rPr>
        <w:t>C)   Technological development problems</w:t>
      </w:r>
      <w:r>
        <w:rPr>
          <w:rFonts w:ascii="Times New Roman"/>
          <w:sz w:val="24"/>
        </w:rPr>
        <w:br/>
        <w:tab/>
      </w:r>
      <w:r>
        <w:rPr>
          <w:rFonts w:ascii="Times New Roman"/>
          <w:sz w:val="24"/>
        </w:rPr>
        <w:t>D)   Global warming</w:t>
      </w:r>
      <w:r>
        <w:rPr>
          <w:rFonts w:ascii="Times New Roman"/>
          <w:sz w:val="24"/>
        </w:rPr>
        <w:br/>
        <w:tab/>
      </w:r>
      <w:r>
        <w:rPr>
          <w:rFonts w:ascii="Times New Roman"/>
          <w:sz w:val="24"/>
        </w:rPr>
        <w:t>E)   Urban degradation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b w:val="false"/>
          <w:i w:val="false"/>
          <w:color w:val="000000"/>
          <w:sz w:val="24"/>
        </w:rPr>
        <w:t xml:space="preserve">The word   </w:t>
      </w:r>
      <w:r>
        <w:rPr>
          <w:rFonts w:ascii="Times New Roman"/>
          <w:b w:val="false"/>
          <w:i/>
          <w:color w:val="000000"/>
          <w:sz w:val="24"/>
        </w:rPr>
        <w:t>environment</w:t>
      </w:r>
      <w:r>
        <w:rPr>
          <w:rFonts w:ascii="Times New Roman"/>
          <w:b w:val="false"/>
          <w:i w:val="false"/>
          <w:color w:val="000000"/>
          <w:sz w:val="24"/>
        </w:rPr>
        <w:t xml:space="preserve"> as used in environmental science does not include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our culture.</w:t>
      </w:r>
      <w:r>
        <w:rPr>
          <w:rFonts w:ascii="Times New Roman"/>
          <w:sz w:val="24"/>
        </w:rPr>
        <w:tab/>
        <w:br/>
        <w:tab/>
      </w:r>
      <w:r>
        <w:rPr>
          <w:rFonts w:ascii="Times New Roman"/>
          <w:sz w:val="24"/>
        </w:rPr>
        <w:t>B)   the biosphere.</w:t>
      </w:r>
      <w:r>
        <w:rPr>
          <w:rFonts w:ascii="Times New Roman"/>
          <w:sz w:val="24"/>
        </w:rPr>
        <w:br/>
        <w:tab/>
      </w:r>
      <w:r>
        <w:rPr>
          <w:rFonts w:ascii="Times New Roman"/>
          <w:sz w:val="24"/>
        </w:rPr>
        <w:t>C)   our political system.</w:t>
      </w:r>
      <w:r>
        <w:rPr>
          <w:rFonts w:ascii="Times New Roman"/>
          <w:sz w:val="24"/>
        </w:rPr>
        <w:br/>
        <w:tab/>
      </w:r>
      <w:r>
        <w:rPr>
          <w:rFonts w:ascii="Times New Roman"/>
          <w:sz w:val="24"/>
        </w:rPr>
        <w:t>D)   solutions to problems.</w:t>
      </w:r>
      <w:r>
        <w:rPr>
          <w:rFonts w:ascii="Times New Roman"/>
          <w:sz w:val="24"/>
        </w:rPr>
        <w:br/>
        <w:tab/>
      </w:r>
      <w:r>
        <w:rPr>
          <w:rFonts w:ascii="Times New Roman"/>
          <w:sz w:val="24"/>
        </w:rPr>
        <w:t>E)   understanding relationships between organisms.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sz w:val="24"/>
        </w:rPr>
        <w:t>The fundamental basis of environmental science as a discipline is the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History of the use of natural resources</w:t>
      </w:r>
      <w:r>
        <w:rPr>
          <w:rFonts w:ascii="Times New Roman"/>
          <w:sz w:val="24"/>
        </w:rPr>
        <w:tab/>
        <w:br/>
        <w:tab/>
      </w:r>
      <w:r>
        <w:rPr>
          <w:rFonts w:ascii="Times New Roman"/>
          <w:sz w:val="24"/>
        </w:rPr>
        <w:t>B)   Diversity of lifeon theEarth</w:t>
      </w:r>
      <w:r>
        <w:rPr>
          <w:rFonts w:ascii="Times New Roman"/>
          <w:sz w:val="24"/>
        </w:rPr>
        <w:br/>
        <w:tab/>
      </w:r>
      <w:r>
        <w:rPr>
          <w:rFonts w:ascii="Times New Roman"/>
          <w:sz w:val="24"/>
        </w:rPr>
        <w:t>C)   Human impact on the Earth</w:t>
      </w:r>
      <w:r>
        <w:rPr>
          <w:rFonts w:ascii="Times New Roman"/>
          <w:sz w:val="24"/>
        </w:rPr>
        <w:br/>
        <w:tab/>
      </w:r>
      <w:r>
        <w:rPr>
          <w:rFonts w:ascii="Times New Roman"/>
          <w:sz w:val="24"/>
        </w:rPr>
        <w:t>D)   Pollution on the Earth</w:t>
      </w:r>
      <w:r>
        <w:rPr>
          <w:rFonts w:ascii="Times New Roman"/>
          <w:sz w:val="24"/>
        </w:rPr>
        <w:br/>
        <w:tab/>
      </w:r>
      <w:r>
        <w:rPr>
          <w:rFonts w:ascii="Times New Roman"/>
          <w:sz w:val="24"/>
        </w:rPr>
        <w:t>E)   Future use of natural resources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b w:val="false"/>
          <w:i w:val="false"/>
          <w:color w:val="000000"/>
          <w:sz w:val="24"/>
        </w:rPr>
        <w:t xml:space="preserve">Which of the following areas does environmental science   </w:t>
      </w:r>
      <w:r>
        <w:rPr>
          <w:rFonts w:ascii="Times New Roman"/>
          <w:b/>
          <w:i w:val="false"/>
          <w:color w:val="000000"/>
          <w:sz w:val="24"/>
        </w:rPr>
        <w:t>NOT</w:t>
      </w:r>
      <w:r>
        <w:rPr>
          <w:rFonts w:ascii="Times New Roman"/>
          <w:b w:val="false"/>
          <w:i w:val="false"/>
          <w:color w:val="000000"/>
          <w:sz w:val="24"/>
        </w:rPr>
        <w:t xml:space="preserve"> draw information from to aid in solving problems?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Political Science</w:t>
      </w:r>
      <w:r>
        <w:rPr>
          <w:rFonts w:ascii="Times New Roman"/>
          <w:sz w:val="24"/>
        </w:rPr>
        <w:tab/>
        <w:br/>
        <w:tab/>
      </w:r>
      <w:r>
        <w:rPr>
          <w:rFonts w:ascii="Times New Roman"/>
          <w:sz w:val="24"/>
        </w:rPr>
        <w:t>B)   Chemistry</w:t>
      </w:r>
      <w:r>
        <w:rPr>
          <w:rFonts w:ascii="Times New Roman"/>
          <w:sz w:val="24"/>
        </w:rPr>
        <w:br/>
        <w:tab/>
      </w:r>
      <w:r>
        <w:rPr>
          <w:rFonts w:ascii="Times New Roman"/>
          <w:sz w:val="24"/>
        </w:rPr>
        <w:t>C)   Ecology</w:t>
      </w:r>
      <w:r>
        <w:rPr>
          <w:rFonts w:ascii="Times New Roman"/>
          <w:sz w:val="24"/>
        </w:rPr>
        <w:br/>
        <w:tab/>
      </w:r>
      <w:r>
        <w:rPr>
          <w:rFonts w:ascii="Times New Roman"/>
          <w:sz w:val="24"/>
        </w:rPr>
        <w:t>D)   Sociology</w:t>
      </w:r>
      <w:r>
        <w:rPr>
          <w:rFonts w:ascii="Times New Roman"/>
          <w:sz w:val="24"/>
        </w:rPr>
        <w:br/>
        <w:tab/>
      </w:r>
      <w:r>
        <w:rPr>
          <w:rFonts w:ascii="Times New Roman"/>
          <w:sz w:val="24"/>
        </w:rPr>
        <w:t>E)   Music and the Arts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sz w:val="24"/>
        </w:rPr>
        <w:t>One major difference affecting the scope of environmental issues of the past and present is the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Current ability to alter the natural world through technology</w:t>
      </w:r>
      <w:r>
        <w:rPr>
          <w:rFonts w:ascii="Times New Roman"/>
          <w:sz w:val="24"/>
        </w:rPr>
        <w:tab/>
        <w:br/>
        <w:tab/>
      </w:r>
      <w:r>
        <w:rPr>
          <w:rFonts w:ascii="Times New Roman"/>
          <w:sz w:val="24"/>
        </w:rPr>
        <w:t>B)   Relatively new emergence of environmentalists</w:t>
      </w:r>
      <w:r>
        <w:rPr>
          <w:rFonts w:ascii="Times New Roman"/>
          <w:sz w:val="24"/>
        </w:rPr>
        <w:br/>
        <w:tab/>
      </w:r>
      <w:r>
        <w:rPr>
          <w:rFonts w:ascii="Times New Roman"/>
          <w:sz w:val="24"/>
        </w:rPr>
        <w:t>C)   Historicalignorance of the interconnected nature of environmental issues</w:t>
      </w:r>
      <w:r>
        <w:rPr>
          <w:rFonts w:ascii="Times New Roman"/>
          <w:sz w:val="24"/>
        </w:rPr>
        <w:br/>
        <w:tab/>
      </w:r>
      <w:r>
        <w:rPr>
          <w:rFonts w:ascii="Times New Roman"/>
          <w:sz w:val="24"/>
        </w:rPr>
        <w:t>D)   Development of new fields such as environmental science</w:t>
      </w:r>
      <w:r>
        <w:rPr>
          <w:rFonts w:ascii="Times New Roman"/>
          <w:sz w:val="24"/>
        </w:rPr>
        <w:br/>
        <w:tab/>
      </w:r>
      <w:r>
        <w:rPr>
          <w:rFonts w:ascii="Times New Roman"/>
          <w:sz w:val="24"/>
        </w:rPr>
        <w:t>E)   Extremely fast transmission of information through the Internet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sz w:val="24"/>
        </w:rPr>
        <w:t>In the fourth century B.C., the philosopher Plato wrote of the erosion and deforestation that _________ Greece.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Would one day plague</w:t>
      </w:r>
      <w:r>
        <w:rPr>
          <w:rFonts w:ascii="Times New Roman"/>
          <w:sz w:val="24"/>
        </w:rPr>
        <w:tab/>
        <w:br/>
        <w:tab/>
      </w:r>
      <w:r>
        <w:rPr>
          <w:rFonts w:ascii="Times New Roman"/>
          <w:sz w:val="24"/>
        </w:rPr>
        <w:t>B)   Were caused by the excessive population in</w:t>
      </w:r>
      <w:r>
        <w:rPr>
          <w:rFonts w:ascii="Times New Roman"/>
          <w:sz w:val="24"/>
        </w:rPr>
        <w:br/>
        <w:tab/>
      </w:r>
      <w:r>
        <w:rPr>
          <w:rFonts w:ascii="Times New Roman"/>
          <w:sz w:val="24"/>
        </w:rPr>
        <w:t>C)   Were prevalent in countries outside of</w:t>
      </w:r>
      <w:r>
        <w:rPr>
          <w:rFonts w:ascii="Times New Roman"/>
          <w:sz w:val="24"/>
        </w:rPr>
        <w:br/>
        <w:tab/>
      </w:r>
      <w:r>
        <w:rPr>
          <w:rFonts w:ascii="Times New Roman"/>
          <w:sz w:val="24"/>
        </w:rPr>
        <w:t>D)   Had been a problem that was now resolved in</w:t>
      </w:r>
      <w:r>
        <w:rPr>
          <w:rFonts w:ascii="Times New Roman"/>
          <w:sz w:val="24"/>
        </w:rPr>
        <w:br/>
        <w:tab/>
      </w:r>
      <w:r>
        <w:rPr>
          <w:rFonts w:ascii="Times New Roman"/>
          <w:sz w:val="24"/>
        </w:rPr>
        <w:t>E)   Had stripped the fine soils and forests of</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b w:val="false"/>
          <w:i w:val="false"/>
          <w:color w:val="000000"/>
          <w:sz w:val="24"/>
        </w:rPr>
        <w:t xml:space="preserve">Which of the following is   </w:t>
      </w:r>
      <w:r>
        <w:rPr>
          <w:rFonts w:ascii="Times New Roman"/>
          <w:b/>
          <w:i w:val="false"/>
          <w:color w:val="000000"/>
          <w:sz w:val="24"/>
        </w:rPr>
        <w:t>NOT</w:t>
      </w:r>
      <w:r>
        <w:rPr>
          <w:rFonts w:ascii="Times New Roman"/>
          <w:b w:val="false"/>
          <w:i w:val="false"/>
          <w:color w:val="000000"/>
          <w:sz w:val="24"/>
        </w:rPr>
        <w:t xml:space="preserve"> a problem being addressed by environmental scientists?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Finding resources for a human population growing at almost 80 million people a year.</w:t>
      </w:r>
      <w:r>
        <w:rPr>
          <w:rFonts w:ascii="Times New Roman"/>
          <w:sz w:val="24"/>
        </w:rPr>
        <w:tab/>
        <w:br/>
        <w:tab/>
      </w:r>
      <w:r>
        <w:rPr>
          <w:rFonts w:ascii="Times New Roman"/>
          <w:sz w:val="24"/>
        </w:rPr>
        <w:t>B)   Providing clean drinking water.</w:t>
      </w:r>
      <w:r>
        <w:rPr>
          <w:rFonts w:ascii="Times New Roman"/>
          <w:sz w:val="24"/>
        </w:rPr>
        <w:br/>
        <w:tab/>
      </w:r>
      <w:r>
        <w:rPr>
          <w:rFonts w:ascii="Times New Roman"/>
          <w:sz w:val="24"/>
        </w:rPr>
        <w:t>C)   Assessing and finding solutions to climate change.</w:t>
      </w:r>
      <w:r>
        <w:rPr>
          <w:rFonts w:ascii="Times New Roman"/>
          <w:sz w:val="24"/>
        </w:rPr>
        <w:br/>
        <w:tab/>
      </w:r>
      <w:r>
        <w:rPr>
          <w:rFonts w:ascii="Times New Roman"/>
          <w:sz w:val="24"/>
        </w:rPr>
        <w:t>D)   Creating processes that promote sustainability in everyday life.</w:t>
      </w:r>
      <w:r>
        <w:rPr>
          <w:rFonts w:ascii="Times New Roman"/>
          <w:sz w:val="24"/>
        </w:rPr>
        <w:br/>
        <w:tab/>
      </w:r>
      <w:r>
        <w:rPr>
          <w:rFonts w:ascii="Times New Roman"/>
          <w:sz w:val="24"/>
        </w:rPr>
        <w:t>E)   Creating a bettertransportation system for food distribution to the populace.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sz w:val="24"/>
        </w:rPr>
        <w:t>A(n) ___________ is a tabulation of the demands placed on nature by individuals or nations.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ecological footprint</w:t>
      </w:r>
      <w:r>
        <w:rPr>
          <w:rFonts w:ascii="Times New Roman"/>
          <w:sz w:val="24"/>
        </w:rPr>
        <w:tab/>
        <w:br/>
        <w:tab/>
      </w:r>
      <w:r>
        <w:rPr>
          <w:rFonts w:ascii="Times New Roman"/>
          <w:sz w:val="24"/>
        </w:rPr>
        <w:t>B)   quantitative analysis value</w:t>
      </w:r>
      <w:r>
        <w:rPr>
          <w:rFonts w:ascii="Times New Roman"/>
          <w:sz w:val="24"/>
        </w:rPr>
        <w:br/>
        <w:tab/>
      </w:r>
      <w:r>
        <w:rPr>
          <w:rFonts w:ascii="Times New Roman"/>
          <w:sz w:val="24"/>
        </w:rPr>
        <w:t>C)   world biocapacity</w:t>
      </w:r>
      <w:r>
        <w:rPr>
          <w:rFonts w:ascii="Times New Roman"/>
          <w:sz w:val="24"/>
        </w:rPr>
        <w:br/>
        <w:tab/>
      </w:r>
      <w:r>
        <w:rPr>
          <w:rFonts w:ascii="Times New Roman"/>
          <w:sz w:val="24"/>
        </w:rPr>
        <w:t>D)   land area resource ratio</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sz w:val="24"/>
        </w:rPr>
        <w:t>Most of the early scientific studies of environmental damage were done by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Colonialadministrators who were oftentrained scientists</w:t>
      </w:r>
      <w:r>
        <w:rPr>
          <w:rFonts w:ascii="Times New Roman"/>
          <w:sz w:val="24"/>
        </w:rPr>
        <w:tab/>
        <w:br/>
        <w:tab/>
      </w:r>
      <w:r>
        <w:rPr>
          <w:rFonts w:ascii="Times New Roman"/>
          <w:sz w:val="24"/>
        </w:rPr>
        <w:t>B)   Native people ofNorth America</w:t>
      </w:r>
      <w:r>
        <w:rPr>
          <w:rFonts w:ascii="Times New Roman"/>
          <w:sz w:val="24"/>
        </w:rPr>
        <w:br/>
        <w:tab/>
      </w:r>
      <w:r>
        <w:rPr>
          <w:rFonts w:ascii="Times New Roman"/>
          <w:sz w:val="24"/>
        </w:rPr>
        <w:t>C)   European peasant farmers who understood the connection between deforestation and local climate change</w:t>
      </w:r>
      <w:r>
        <w:rPr>
          <w:rFonts w:ascii="Times New Roman"/>
          <w:sz w:val="24"/>
        </w:rPr>
        <w:br/>
        <w:tab/>
      </w:r>
      <w:r>
        <w:rPr>
          <w:rFonts w:ascii="Times New Roman"/>
          <w:sz w:val="24"/>
        </w:rPr>
        <w:t>D)   Industrial leaders of the nineteenth century who were worried about the degradation caused by factories</w:t>
      </w:r>
      <w:r>
        <w:rPr>
          <w:rFonts w:ascii="Times New Roman"/>
          <w:sz w:val="24"/>
        </w:rPr>
        <w:br/>
        <w:tab/>
      </w:r>
      <w:r>
        <w:rPr>
          <w:rFonts w:ascii="Times New Roman"/>
          <w:sz w:val="24"/>
        </w:rPr>
        <w:t>E)   Scientists inEurope who were worried about deforestation and erosion in their countries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sz w:val="24"/>
        </w:rPr>
        <w:t>The history of conservation and environmentalism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Based in the Industrial Revolution</w:t>
      </w:r>
      <w:r>
        <w:rPr>
          <w:rFonts w:ascii="Times New Roman"/>
          <w:sz w:val="24"/>
        </w:rPr>
        <w:tab/>
        <w:br/>
        <w:tab/>
      </w:r>
      <w:r>
        <w:rPr>
          <w:rFonts w:ascii="Times New Roman"/>
          <w:sz w:val="24"/>
        </w:rPr>
        <w:t>B)   Largely unrecorded</w:t>
      </w:r>
      <w:r>
        <w:rPr>
          <w:rFonts w:ascii="Times New Roman"/>
          <w:sz w:val="24"/>
        </w:rPr>
        <w:br/>
        <w:tab/>
      </w:r>
      <w:r>
        <w:rPr>
          <w:rFonts w:ascii="Times New Roman"/>
          <w:sz w:val="24"/>
        </w:rPr>
        <w:t>C)   A relatively new movement</w:t>
      </w:r>
      <w:r>
        <w:rPr>
          <w:rFonts w:ascii="Times New Roman"/>
          <w:sz w:val="24"/>
        </w:rPr>
        <w:br/>
        <w:tab/>
      </w:r>
      <w:r>
        <w:rPr>
          <w:rFonts w:ascii="Times New Roman"/>
          <w:sz w:val="24"/>
        </w:rPr>
        <w:t>D)   Based in the 1970s environmental movement</w:t>
      </w:r>
      <w:r>
        <w:rPr>
          <w:rFonts w:ascii="Times New Roman"/>
          <w:sz w:val="24"/>
        </w:rPr>
        <w:br/>
        <w:tab/>
      </w:r>
      <w:r>
        <w:rPr>
          <w:rFonts w:ascii="Times New Roman"/>
          <w:sz w:val="24"/>
        </w:rPr>
        <w:t>E)   Traceable well back into human history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sz w:val="24"/>
        </w:rPr>
        <w:t>Mauritius, an island in the Indian Ocean, is a model for balancing nature and human needs because in the eighteenth century a French governor</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Declared the island a nature sanctuary</w:t>
      </w:r>
      <w:r>
        <w:rPr>
          <w:rFonts w:ascii="Times New Roman"/>
          <w:sz w:val="24"/>
        </w:rPr>
        <w:tab/>
        <w:br/>
        <w:tab/>
      </w:r>
      <w:r>
        <w:rPr>
          <w:rFonts w:ascii="Times New Roman"/>
          <w:sz w:val="24"/>
        </w:rPr>
        <w:t>B)   Ordered sensitive areas such as steep slopes to be preserved in forests</w:t>
      </w:r>
      <w:r>
        <w:rPr>
          <w:rFonts w:ascii="Times New Roman"/>
          <w:sz w:val="24"/>
        </w:rPr>
        <w:br/>
        <w:tab/>
      </w:r>
      <w:r>
        <w:rPr>
          <w:rFonts w:ascii="Times New Roman"/>
          <w:sz w:val="24"/>
        </w:rPr>
        <w:t>C)   Bought the island as a private sanctuary for the government of France</w:t>
      </w:r>
      <w:r>
        <w:rPr>
          <w:rFonts w:ascii="Times New Roman"/>
          <w:sz w:val="24"/>
        </w:rPr>
        <w:br/>
        <w:tab/>
      </w:r>
      <w:r>
        <w:rPr>
          <w:rFonts w:ascii="Times New Roman"/>
          <w:sz w:val="24"/>
        </w:rPr>
        <w:t>D)   Supported an extensive environmental education campaign</w:t>
      </w:r>
      <w:r>
        <w:rPr>
          <w:rFonts w:ascii="Times New Roman"/>
          <w:sz w:val="24"/>
        </w:rPr>
        <w:br/>
        <w:tab/>
      </w:r>
      <w:r>
        <w:rPr>
          <w:rFonts w:ascii="Times New Roman"/>
          <w:sz w:val="24"/>
        </w:rPr>
        <w:t>E)   Enforced strict punishment for people who damaged any natural resources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sz w:val="24"/>
        </w:rPr>
        <w:t>Pragmatic conservationists, including Gifford Pinchot and Theodore Roosevelt, supported forest conservation in order to protect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Wildlife habitats in forested areas</w:t>
      </w:r>
      <w:r>
        <w:rPr>
          <w:rFonts w:ascii="Times New Roman"/>
          <w:sz w:val="24"/>
        </w:rPr>
        <w:tab/>
        <w:br/>
        <w:tab/>
      </w:r>
      <w:r>
        <w:rPr>
          <w:rFonts w:ascii="Times New Roman"/>
          <w:sz w:val="24"/>
        </w:rPr>
        <w:t>B)   Untouched, unvisited wilderness areas</w:t>
      </w:r>
      <w:r>
        <w:rPr>
          <w:rFonts w:ascii="Times New Roman"/>
          <w:sz w:val="24"/>
        </w:rPr>
        <w:br/>
        <w:tab/>
      </w:r>
      <w:r>
        <w:rPr>
          <w:rFonts w:ascii="Times New Roman"/>
          <w:sz w:val="24"/>
        </w:rPr>
        <w:t>C)   Jobs and homes for people</w:t>
      </w:r>
      <w:r>
        <w:rPr>
          <w:rFonts w:ascii="Times New Roman"/>
          <w:sz w:val="24"/>
        </w:rPr>
        <w:br/>
        <w:tab/>
      </w:r>
      <w:r>
        <w:rPr>
          <w:rFonts w:ascii="Times New Roman"/>
          <w:sz w:val="24"/>
        </w:rPr>
        <w:t>D)   The scenic beauty found in natural areas</w:t>
      </w:r>
      <w:r>
        <w:rPr>
          <w:rFonts w:ascii="Times New Roman"/>
          <w:sz w:val="24"/>
        </w:rPr>
        <w:br/>
        <w:tab/>
      </w:r>
      <w:r>
        <w:rPr>
          <w:rFonts w:ascii="Times New Roman"/>
          <w:sz w:val="24"/>
        </w:rPr>
        <w:t>E)   Resources such as natural habitats for future generations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sz w:val="24"/>
        </w:rPr>
        <w:t>Utilitarian conservationists tend to believe that resources should be saved because they are important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As a home for wildlife</w:t>
      </w:r>
      <w:r>
        <w:rPr>
          <w:rFonts w:ascii="Times New Roman"/>
          <w:sz w:val="24"/>
        </w:rPr>
        <w:tab/>
        <w:br/>
        <w:tab/>
      </w:r>
      <w:r>
        <w:rPr>
          <w:rFonts w:ascii="Times New Roman"/>
          <w:sz w:val="24"/>
        </w:rPr>
        <w:t>B)   In the conservation of aesthetic values</w:t>
      </w:r>
      <w:r>
        <w:rPr>
          <w:rFonts w:ascii="Times New Roman"/>
          <w:sz w:val="24"/>
        </w:rPr>
        <w:br/>
        <w:tab/>
      </w:r>
      <w:r>
        <w:rPr>
          <w:rFonts w:ascii="Times New Roman"/>
          <w:sz w:val="24"/>
        </w:rPr>
        <w:t>C)   To our understanding of the biosphere</w:t>
      </w:r>
      <w:r>
        <w:rPr>
          <w:rFonts w:ascii="Times New Roman"/>
          <w:sz w:val="24"/>
        </w:rPr>
        <w:br/>
        <w:tab/>
      </w:r>
      <w:r>
        <w:rPr>
          <w:rFonts w:ascii="Times New Roman"/>
          <w:sz w:val="24"/>
        </w:rPr>
        <w:t>D)   For a strong economic system</w:t>
      </w:r>
      <w:r>
        <w:rPr>
          <w:rFonts w:ascii="Times New Roman"/>
          <w:sz w:val="24"/>
        </w:rPr>
        <w:br/>
        <w:tab/>
      </w:r>
      <w:r>
        <w:rPr>
          <w:rFonts w:ascii="Times New Roman"/>
          <w:sz w:val="24"/>
        </w:rPr>
        <w:t>E)   And used by all living things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The approach that reflects the philosophy that there is waste in neglecting the development and use of certain natural resources (such as dead trees in old growth forests) would best be described 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Moral and aesthetic preservation</w:t>
      </w:r>
      <w:r>
        <w:rPr>
          <w:rFonts w:ascii="Times New Roman"/>
          <w:sz w:val="24"/>
        </w:rPr>
        <w:tab/>
        <w:br/>
        <w:tab/>
      </w:r>
      <w:r>
        <w:rPr>
          <w:rFonts w:ascii="Times New Roman"/>
          <w:sz w:val="24"/>
        </w:rPr>
        <w:t>B)   Global environmental citizenship</w:t>
      </w:r>
      <w:r>
        <w:rPr>
          <w:rFonts w:ascii="Times New Roman"/>
          <w:sz w:val="24"/>
        </w:rPr>
        <w:br/>
        <w:tab/>
      </w:r>
      <w:r>
        <w:rPr>
          <w:rFonts w:ascii="Times New Roman"/>
          <w:sz w:val="24"/>
        </w:rPr>
        <w:t>C)   Pragmaticutilitarian conservation</w:t>
      </w:r>
      <w:r>
        <w:rPr>
          <w:rFonts w:ascii="Times New Roman"/>
          <w:sz w:val="24"/>
        </w:rPr>
        <w:br/>
        <w:tab/>
      </w:r>
      <w:r>
        <w:rPr>
          <w:rFonts w:ascii="Times New Roman"/>
          <w:sz w:val="24"/>
        </w:rPr>
        <w:t>D)   A cornucopian worldview</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sz w:val="24"/>
        </w:rPr>
        <w:t>Biocentric preservationists, first led by John Muir, advocate saving natural areas for their</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Aesthetic andspiritual valuesand wildlife habitat</w:t>
      </w:r>
      <w:r>
        <w:rPr>
          <w:rFonts w:ascii="Times New Roman"/>
          <w:sz w:val="24"/>
        </w:rPr>
        <w:tab/>
        <w:br/>
        <w:tab/>
      </w:r>
      <w:r>
        <w:rPr>
          <w:rFonts w:ascii="Times New Roman"/>
          <w:sz w:val="24"/>
        </w:rPr>
        <w:t>B)   Hunting and fishing value</w:t>
      </w:r>
      <w:r>
        <w:rPr>
          <w:rFonts w:ascii="Times New Roman"/>
          <w:sz w:val="24"/>
        </w:rPr>
        <w:br/>
        <w:tab/>
      </w:r>
      <w:r>
        <w:rPr>
          <w:rFonts w:ascii="Times New Roman"/>
          <w:sz w:val="24"/>
        </w:rPr>
        <w:t>C)   Wood and mineral resources for the future</w:t>
      </w:r>
      <w:r>
        <w:rPr>
          <w:rFonts w:ascii="Times New Roman"/>
          <w:sz w:val="24"/>
        </w:rPr>
        <w:br/>
        <w:tab/>
      </w:r>
      <w:r>
        <w:rPr>
          <w:rFonts w:ascii="Times New Roman"/>
          <w:sz w:val="24"/>
        </w:rPr>
        <w:t>D)   Tourism and recreation potential</w:t>
      </w:r>
      <w:r>
        <w:rPr>
          <w:rFonts w:ascii="Times New Roman"/>
          <w:sz w:val="24"/>
        </w:rPr>
        <w:br/>
        <w:tab/>
      </w:r>
      <w:r>
        <w:rPr>
          <w:rFonts w:ascii="Times New Roman"/>
          <w:sz w:val="24"/>
        </w:rPr>
        <w:t>E)   Economic value in cleaning the air and preventing soil erosion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sz w:val="24"/>
        </w:rPr>
        <w:t>Biocentric preservation is a philosophy that supports the belief that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biosphere is a central resource for humans</w:t>
      </w:r>
      <w:r>
        <w:rPr>
          <w:rFonts w:ascii="Times New Roman"/>
          <w:sz w:val="24"/>
        </w:rPr>
        <w:tab/>
        <w:br/>
        <w:tab/>
      </w:r>
      <w:r>
        <w:rPr>
          <w:rFonts w:ascii="Times New Roman"/>
          <w:sz w:val="24"/>
        </w:rPr>
        <w:t>B)   Humans must manage resources for maximum productivity</w:t>
      </w:r>
      <w:r>
        <w:rPr>
          <w:rFonts w:ascii="Times New Roman"/>
          <w:sz w:val="24"/>
        </w:rPr>
        <w:br/>
        <w:tab/>
      </w:r>
      <w:r>
        <w:rPr>
          <w:rFonts w:ascii="Times New Roman"/>
          <w:sz w:val="24"/>
        </w:rPr>
        <w:t>C)   Preservation of wildlife is needed for human survival</w:t>
      </w:r>
      <w:r>
        <w:rPr>
          <w:rFonts w:ascii="Times New Roman"/>
          <w:sz w:val="24"/>
        </w:rPr>
        <w:br/>
        <w:tab/>
      </w:r>
      <w:r>
        <w:rPr>
          <w:rFonts w:ascii="Times New Roman"/>
          <w:sz w:val="24"/>
        </w:rPr>
        <w:t>D)   All living thingshave a fundamental right to exist and pursue their own interests</w:t>
      </w:r>
      <w:r>
        <w:rPr>
          <w:rFonts w:ascii="Times New Roman"/>
          <w:sz w:val="24"/>
        </w:rPr>
        <w:br/>
        <w:tab/>
      </w:r>
      <w:r>
        <w:rPr>
          <w:rFonts w:ascii="Times New Roman"/>
          <w:sz w:val="24"/>
        </w:rPr>
        <w:t>E)   All living things have value for humans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sz w:val="24"/>
        </w:rPr>
        <w:t>The National Park Service reflects a ________ approach while the Forest Service reflects a ________ approach.</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Biocentricpreservationist; pragmatic utilitarian conservationist</w:t>
      </w:r>
      <w:r>
        <w:rPr>
          <w:rFonts w:ascii="Times New Roman"/>
          <w:sz w:val="24"/>
        </w:rPr>
        <w:tab/>
        <w:br/>
        <w:tab/>
      </w:r>
      <w:r>
        <w:rPr>
          <w:rFonts w:ascii="Times New Roman"/>
          <w:sz w:val="24"/>
        </w:rPr>
        <w:t>B)   Global environmentalist; cornucopian</w:t>
      </w:r>
      <w:r>
        <w:rPr>
          <w:rFonts w:ascii="Times New Roman"/>
          <w:sz w:val="24"/>
        </w:rPr>
        <w:br/>
        <w:tab/>
      </w:r>
      <w:r>
        <w:rPr>
          <w:rFonts w:ascii="Times New Roman"/>
          <w:sz w:val="24"/>
        </w:rPr>
        <w:t>C)   Pragmatic resource conservationist; moral and aesthetic preservationist</w:t>
      </w:r>
      <w:r>
        <w:rPr>
          <w:rFonts w:ascii="Times New Roman"/>
          <w:sz w:val="24"/>
        </w:rPr>
        <w:br/>
        <w:tab/>
      </w:r>
      <w:r>
        <w:rPr>
          <w:rFonts w:ascii="Times New Roman"/>
          <w:sz w:val="24"/>
        </w:rPr>
        <w:t>D)   Cornucopian; global environmentalist</w:t>
      </w:r>
      <w:r>
        <w:rPr>
          <w:rFonts w:ascii="Times New Roman"/>
          <w:sz w:val="24"/>
        </w:rPr>
        <w:br/>
        <w:tab/>
      </w:r>
      <w:r>
        <w:rPr>
          <w:rFonts w:ascii="Times New Roman"/>
          <w:sz w:val="24"/>
        </w:rPr>
        <w:t>E)   Pragmatic utilitarian conservation; biocentric preservation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sz w:val="24"/>
        </w:rPr>
        <w:t>Pollution problems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Are relatively new concerns</w:t>
      </w:r>
      <w:r>
        <w:rPr>
          <w:rFonts w:ascii="Times New Roman"/>
          <w:sz w:val="24"/>
        </w:rPr>
        <w:tab/>
        <w:br/>
        <w:tab/>
      </w:r>
      <w:r>
        <w:rPr>
          <w:rFonts w:ascii="Times New Roman"/>
          <w:sz w:val="24"/>
        </w:rPr>
        <w:t>B)   Identify the era of global environmentalism</w:t>
      </w:r>
      <w:r>
        <w:rPr>
          <w:rFonts w:ascii="Times New Roman"/>
          <w:sz w:val="24"/>
        </w:rPr>
        <w:br/>
        <w:tab/>
      </w:r>
      <w:r>
        <w:rPr>
          <w:rFonts w:ascii="Times New Roman"/>
          <w:sz w:val="24"/>
        </w:rPr>
        <w:t>C)   Were recognized atleast as early asthe eleventh century</w:t>
      </w:r>
      <w:r>
        <w:rPr>
          <w:rFonts w:ascii="Times New Roman"/>
          <w:sz w:val="24"/>
        </w:rPr>
        <w:br/>
        <w:tab/>
      </w:r>
      <w:r>
        <w:rPr>
          <w:rFonts w:ascii="Times New Roman"/>
          <w:sz w:val="24"/>
        </w:rPr>
        <w:t>D)   Are the main issues for technological optimists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b w:val="false"/>
          <w:i w:val="false"/>
          <w:color w:val="000000"/>
          <w:sz w:val="24"/>
        </w:rPr>
        <w:t xml:space="preserve">Environmentalism stemming from the publication of Rachel Carson's   </w:t>
      </w:r>
      <w:r>
        <w:rPr>
          <w:rFonts w:ascii="Times New Roman"/>
          <w:b w:val="false"/>
          <w:i/>
          <w:color w:val="000000"/>
          <w:sz w:val="24"/>
        </w:rPr>
        <w:t>Silent Spring</w:t>
      </w:r>
      <w:r>
        <w:rPr>
          <w:rFonts w:ascii="Times New Roman"/>
          <w:b w:val="false"/>
          <w:i w:val="false"/>
          <w:color w:val="000000"/>
          <w:sz w:val="24"/>
        </w:rPr>
        <w:t xml:space="preserve"> differed from earlier North American conservation perspectives by</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Focusing on human population growth</w:t>
      </w:r>
      <w:r>
        <w:rPr>
          <w:rFonts w:ascii="Times New Roman"/>
          <w:sz w:val="24"/>
        </w:rPr>
        <w:tab/>
        <w:br/>
        <w:tab/>
      </w:r>
      <w:r>
        <w:rPr>
          <w:rFonts w:ascii="Times New Roman"/>
          <w:sz w:val="24"/>
        </w:rPr>
        <w:t>B)   Placing more emphasis on pollution problems</w:t>
      </w:r>
      <w:r>
        <w:rPr>
          <w:rFonts w:ascii="Times New Roman"/>
          <w:sz w:val="24"/>
        </w:rPr>
        <w:br/>
        <w:tab/>
      </w:r>
      <w:r>
        <w:rPr>
          <w:rFonts w:ascii="Times New Roman"/>
          <w:sz w:val="24"/>
        </w:rPr>
        <w:t>C)   Emphasizing international problems</w:t>
      </w:r>
      <w:r>
        <w:rPr>
          <w:rFonts w:ascii="Times New Roman"/>
          <w:sz w:val="24"/>
        </w:rPr>
        <w:br/>
        <w:tab/>
      </w:r>
      <w:r>
        <w:rPr>
          <w:rFonts w:ascii="Times New Roman"/>
          <w:sz w:val="24"/>
        </w:rPr>
        <w:t>D)   Encouraging energy efficiency</w:t>
      </w:r>
      <w:r>
        <w:rPr>
          <w:rFonts w:ascii="Times New Roman"/>
          <w:sz w:val="24"/>
        </w:rPr>
        <w:br/>
        <w:tab/>
      </w:r>
      <w:r>
        <w:rPr>
          <w:rFonts w:ascii="Times New Roman"/>
          <w:sz w:val="24"/>
        </w:rPr>
        <w:t>E)   Emphasizing the value of natural resources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sz w:val="24"/>
        </w:rPr>
        <w:t>Modern environmentalism is becoming well established in the United States. One of the main reasons for this is probably the ___________ in the modern movement.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emphasis on technological remedies</w:t>
      </w:r>
      <w:r>
        <w:rPr>
          <w:rFonts w:ascii="Times New Roman"/>
          <w:sz w:val="24"/>
        </w:rPr>
        <w:tab/>
        <w:br/>
        <w:tab/>
      </w:r>
      <w:r>
        <w:rPr>
          <w:rFonts w:ascii="Times New Roman"/>
          <w:sz w:val="24"/>
        </w:rPr>
        <w:t>B)   interconnected nature of our global village</w:t>
      </w:r>
      <w:r>
        <w:rPr>
          <w:rFonts w:ascii="Times New Roman"/>
          <w:sz w:val="24"/>
        </w:rPr>
        <w:br/>
        <w:tab/>
      </w:r>
      <w:r>
        <w:rPr>
          <w:rFonts w:ascii="Times New Roman"/>
          <w:sz w:val="24"/>
        </w:rPr>
        <w:t>C)   combination of activism and research</w:t>
      </w:r>
      <w:r>
        <w:rPr>
          <w:rFonts w:ascii="Times New Roman"/>
          <w:sz w:val="24"/>
        </w:rPr>
        <w:br/>
        <w:tab/>
      </w:r>
      <w:r>
        <w:rPr>
          <w:rFonts w:ascii="Times New Roman"/>
          <w:sz w:val="24"/>
        </w:rPr>
        <w:t>D)   emphasis on impending doom</w:t>
      </w:r>
      <w:r>
        <w:rPr>
          <w:rFonts w:ascii="Times New Roman"/>
          <w:sz w:val="24"/>
        </w:rPr>
        <w:br/>
        <w:tab/>
      </w:r>
      <w:r>
        <w:rPr>
          <w:rFonts w:ascii="Times New Roman"/>
          <w:sz w:val="24"/>
        </w:rPr>
        <w:t>E)   greatly expanded international communications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sz w:val="24"/>
        </w:rPr>
        <w:t>At the end of the twentieth century, ____________________ has/have been added to environmental thinking.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Global concerns</w:t>
      </w:r>
      <w:r>
        <w:rPr>
          <w:rFonts w:ascii="Times New Roman"/>
          <w:sz w:val="24"/>
        </w:rPr>
        <w:tab/>
        <w:br/>
        <w:tab/>
      </w:r>
      <w:r>
        <w:rPr>
          <w:rFonts w:ascii="Times New Roman"/>
          <w:sz w:val="24"/>
        </w:rPr>
        <w:t>B)   Urban problems</w:t>
      </w:r>
      <w:r>
        <w:rPr>
          <w:rFonts w:ascii="Times New Roman"/>
          <w:sz w:val="24"/>
        </w:rPr>
        <w:br/>
        <w:tab/>
      </w:r>
      <w:r>
        <w:rPr>
          <w:rFonts w:ascii="Times New Roman"/>
          <w:sz w:val="24"/>
        </w:rPr>
        <w:t>C)   Water supply and pollution problems</w:t>
      </w:r>
      <w:r>
        <w:rPr>
          <w:rFonts w:ascii="Times New Roman"/>
          <w:sz w:val="24"/>
        </w:rPr>
        <w:br/>
        <w:tab/>
      </w:r>
      <w:r>
        <w:rPr>
          <w:rFonts w:ascii="Times New Roman"/>
          <w:sz w:val="24"/>
        </w:rPr>
        <w:t>D)   Human population growth</w:t>
      </w:r>
      <w:r>
        <w:rPr>
          <w:rFonts w:ascii="Times New Roman"/>
          <w:sz w:val="24"/>
        </w:rPr>
        <w:br/>
        <w:tab/>
      </w:r>
      <w:r>
        <w:rPr>
          <w:rFonts w:ascii="Times New Roman"/>
          <w:sz w:val="24"/>
        </w:rPr>
        <w:t>E)   Air pollution problems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b w:val="false"/>
          <w:i w:val="false"/>
          <w:color w:val="000000"/>
          <w:sz w:val="24"/>
        </w:rPr>
        <w:t>Some of today's leading environmental thinkers, such as Dr. Wangari Maathai of Kenya</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Have denounced theuse of technology</w:t>
      </w:r>
      <w:r>
        <w:rPr>
          <w:rFonts w:ascii="Times New Roman"/>
          <w:sz w:val="24"/>
        </w:rPr>
        <w:tab/>
        <w:br/>
        <w:tab/>
      </w:r>
      <w:r>
        <w:rPr>
          <w:rFonts w:ascii="Times New Roman"/>
          <w:sz w:val="24"/>
        </w:rPr>
        <w:t>B)   Have shown that aslight decrease in human welfare must accompany environmental protection</w:t>
      </w:r>
      <w:r>
        <w:rPr>
          <w:rFonts w:ascii="Times New Roman"/>
          <w:sz w:val="24"/>
        </w:rPr>
        <w:br/>
        <w:tab/>
      </w:r>
      <w:r>
        <w:rPr>
          <w:rFonts w:ascii="Times New Roman"/>
          <w:sz w:val="24"/>
        </w:rPr>
        <w:t>C)   Have focused onlyon local environmental issues</w:t>
      </w:r>
      <w:r>
        <w:rPr>
          <w:rFonts w:ascii="Times New Roman"/>
          <w:sz w:val="24"/>
        </w:rPr>
        <w:br/>
        <w:tab/>
      </w:r>
      <w:r>
        <w:rPr>
          <w:rFonts w:ascii="Times New Roman"/>
          <w:sz w:val="24"/>
        </w:rPr>
        <w:t>D)   Are linkingimproved environmental quality with social progress</w:t>
      </w:r>
      <w:r>
        <w:rPr>
          <w:rFonts w:ascii="Times New Roman"/>
          <w:sz w:val="24"/>
        </w:rPr>
        <w:br/>
        <w:tab/>
      </w:r>
      <w:r>
        <w:rPr>
          <w:rFonts w:ascii="Times New Roman"/>
          <w:sz w:val="24"/>
        </w:rPr>
        <w:t>E)   Treat humans as anentity separate from the environment in which they live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b w:val="false"/>
          <w:i w:val="false"/>
          <w:color w:val="000000"/>
          <w:sz w:val="24"/>
        </w:rPr>
        <w:t>The world's population is now more than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70 million</w:t>
      </w:r>
      <w:r>
        <w:rPr>
          <w:rFonts w:ascii="Times New Roman"/>
          <w:sz w:val="24"/>
        </w:rPr>
        <w:tab/>
        <w:br/>
        <w:tab/>
      </w:r>
      <w:r>
        <w:rPr>
          <w:rFonts w:ascii="Times New Roman"/>
          <w:sz w:val="24"/>
        </w:rPr>
        <w:t>B)   70 billion</w:t>
      </w:r>
      <w:r>
        <w:rPr>
          <w:rFonts w:ascii="Times New Roman"/>
          <w:sz w:val="24"/>
        </w:rPr>
        <w:br/>
        <w:tab/>
      </w:r>
      <w:r>
        <w:rPr>
          <w:rFonts w:ascii="Times New Roman"/>
          <w:sz w:val="24"/>
        </w:rPr>
        <w:t>C)   7 billion</w:t>
      </w:r>
      <w:r>
        <w:rPr>
          <w:rFonts w:ascii="Times New Roman"/>
          <w:sz w:val="24"/>
        </w:rPr>
        <w:br/>
        <w:tab/>
      </w:r>
      <w:r>
        <w:rPr>
          <w:rFonts w:ascii="Times New Roman"/>
          <w:sz w:val="24"/>
        </w:rPr>
        <w:t>D)   700 million</w:t>
      </w:r>
      <w:r>
        <w:rPr>
          <w:rFonts w:ascii="Times New Roman"/>
          <w:sz w:val="24"/>
        </w:rPr>
        <w:br/>
        <w:tab/>
      </w:r>
      <w:r>
        <w:rPr>
          <w:rFonts w:ascii="Times New Roman"/>
          <w:sz w:val="24"/>
        </w:rPr>
        <w:t>E)   20 million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sz w:val="24"/>
        </w:rPr>
        <w:t>Which country uses the most coal to produce electricity?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China</w:t>
      </w:r>
      <w:r>
        <w:rPr>
          <w:rFonts w:ascii="Times New Roman"/>
          <w:sz w:val="24"/>
        </w:rPr>
        <w:tab/>
        <w:br/>
        <w:tab/>
      </w:r>
      <w:r>
        <w:rPr>
          <w:rFonts w:ascii="Times New Roman"/>
          <w:sz w:val="24"/>
        </w:rPr>
        <w:t>B)   India</w:t>
      </w:r>
      <w:r>
        <w:rPr>
          <w:rFonts w:ascii="Times New Roman"/>
          <w:sz w:val="24"/>
        </w:rPr>
        <w:br/>
        <w:tab/>
      </w:r>
      <w:r>
        <w:rPr>
          <w:rFonts w:ascii="Times New Roman"/>
          <w:sz w:val="24"/>
        </w:rPr>
        <w:t>C)   United States</w:t>
      </w:r>
      <w:r>
        <w:rPr>
          <w:rFonts w:ascii="Times New Roman"/>
          <w:sz w:val="24"/>
        </w:rPr>
        <w:br/>
        <w:tab/>
      </w:r>
      <w:r>
        <w:rPr>
          <w:rFonts w:ascii="Times New Roman"/>
          <w:sz w:val="24"/>
        </w:rPr>
        <w:t>D)   Russia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sz w:val="24"/>
        </w:rPr>
        <w:t>Supplies of fossil fuels are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Continually expanding in nature</w:t>
      </w:r>
      <w:r>
        <w:rPr>
          <w:rFonts w:ascii="Times New Roman"/>
          <w:sz w:val="24"/>
        </w:rPr>
        <w:tab/>
        <w:br/>
        <w:tab/>
      </w:r>
      <w:r>
        <w:rPr>
          <w:rFonts w:ascii="Times New Roman"/>
          <w:sz w:val="24"/>
        </w:rPr>
        <w:t>B)   Being renewed as fast as we use them</w:t>
      </w:r>
      <w:r>
        <w:rPr>
          <w:rFonts w:ascii="Times New Roman"/>
          <w:sz w:val="24"/>
        </w:rPr>
        <w:br/>
        <w:tab/>
      </w:r>
      <w:r>
        <w:rPr>
          <w:rFonts w:ascii="Times New Roman"/>
          <w:sz w:val="24"/>
        </w:rPr>
        <w:t>C)   Being steadily depleted</w:t>
      </w:r>
      <w:r>
        <w:rPr>
          <w:rFonts w:ascii="Times New Roman"/>
          <w:sz w:val="24"/>
        </w:rPr>
        <w:br/>
        <w:tab/>
      </w:r>
      <w:r>
        <w:rPr>
          <w:rFonts w:ascii="Times New Roman"/>
          <w:sz w:val="24"/>
        </w:rPr>
        <w:t>D)   Almost entirely depleted</w:t>
      </w:r>
      <w:r>
        <w:rPr>
          <w:rFonts w:ascii="Times New Roman"/>
          <w:sz w:val="24"/>
        </w:rPr>
        <w:br/>
        <w:tab/>
      </w:r>
      <w:r>
        <w:rPr>
          <w:rFonts w:ascii="Times New Roman"/>
          <w:sz w:val="24"/>
        </w:rPr>
        <w:t>E)   Easily found through better technology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sz w:val="24"/>
        </w:rPr>
        <w:t>Which of the following factors will not lead to violent conflicts?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Racial antagonisms</w:t>
      </w:r>
      <w:r>
        <w:rPr>
          <w:rFonts w:ascii="Times New Roman"/>
          <w:sz w:val="24"/>
        </w:rPr>
        <w:tab/>
        <w:br/>
        <w:tab/>
      </w:r>
      <w:r>
        <w:rPr>
          <w:rFonts w:ascii="Times New Roman"/>
          <w:sz w:val="24"/>
        </w:rPr>
        <w:t>B)   Access to water</w:t>
      </w:r>
      <w:r>
        <w:rPr>
          <w:rFonts w:ascii="Times New Roman"/>
          <w:sz w:val="24"/>
        </w:rPr>
        <w:br/>
        <w:tab/>
      </w:r>
      <w:r>
        <w:rPr>
          <w:rFonts w:ascii="Times New Roman"/>
          <w:sz w:val="24"/>
        </w:rPr>
        <w:t>C)   Natural resource degradation</w:t>
      </w:r>
      <w:r>
        <w:rPr>
          <w:rFonts w:ascii="Times New Roman"/>
          <w:sz w:val="24"/>
        </w:rPr>
        <w:br/>
        <w:tab/>
      </w:r>
      <w:r>
        <w:rPr>
          <w:rFonts w:ascii="Times New Roman"/>
          <w:sz w:val="24"/>
        </w:rPr>
        <w:t>D)   Religious conflicts</w:t>
      </w:r>
      <w:r>
        <w:rPr>
          <w:rFonts w:ascii="Times New Roman"/>
          <w:sz w:val="24"/>
        </w:rPr>
        <w:br/>
        <w:tab/>
      </w:r>
      <w:r>
        <w:rPr>
          <w:rFonts w:ascii="Times New Roman"/>
          <w:sz w:val="24"/>
        </w:rPr>
        <w:t>E)   All of these are factors that can lead to violent conflicts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sz w:val="24"/>
        </w:rPr>
        <w:t>According to the U.N. Environment Programme how many species have gone extinct in the past century?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Almost 100</w:t>
      </w:r>
      <w:r>
        <w:rPr>
          <w:rFonts w:ascii="Times New Roman"/>
          <w:sz w:val="24"/>
        </w:rPr>
        <w:tab/>
        <w:br/>
        <w:tab/>
      </w:r>
      <w:r>
        <w:rPr>
          <w:rFonts w:ascii="Times New Roman"/>
          <w:sz w:val="24"/>
        </w:rPr>
        <w:t>B)   Over 250</w:t>
      </w:r>
      <w:r>
        <w:rPr>
          <w:rFonts w:ascii="Times New Roman"/>
          <w:sz w:val="24"/>
        </w:rPr>
        <w:br/>
        <w:tab/>
      </w:r>
      <w:r>
        <w:rPr>
          <w:rFonts w:ascii="Times New Roman"/>
          <w:sz w:val="24"/>
        </w:rPr>
        <w:t>C)   563</w:t>
      </w:r>
      <w:r>
        <w:rPr>
          <w:rFonts w:ascii="Times New Roman"/>
          <w:sz w:val="24"/>
        </w:rPr>
        <w:br/>
        <w:tab/>
      </w:r>
      <w:r>
        <w:rPr>
          <w:rFonts w:ascii="Times New Roman"/>
          <w:sz w:val="24"/>
        </w:rPr>
        <w:t>D)   More than 800</w:t>
      </w:r>
      <w:r>
        <w:rPr>
          <w:rFonts w:ascii="Times New Roman"/>
          <w:sz w:val="24"/>
        </w:rPr>
        <w:br/>
        <w:tab/>
      </w:r>
      <w:r>
        <w:rPr>
          <w:rFonts w:ascii="Times New Roman"/>
          <w:sz w:val="24"/>
        </w:rPr>
        <w:t>E)   Nearly 1,700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sz w:val="24"/>
        </w:rPr>
        <w:t>The United Nations estimates that at least 3 million people die each year from diseases triggered by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water pollution.</w:t>
      </w:r>
      <w:r>
        <w:rPr>
          <w:rFonts w:ascii="Times New Roman"/>
          <w:sz w:val="24"/>
        </w:rPr>
        <w:tab/>
        <w:br/>
        <w:tab/>
      </w:r>
      <w:r>
        <w:rPr>
          <w:rFonts w:ascii="Times New Roman"/>
          <w:sz w:val="24"/>
        </w:rPr>
        <w:t>B)   air pollution.</w:t>
      </w:r>
      <w:r>
        <w:rPr>
          <w:rFonts w:ascii="Times New Roman"/>
          <w:sz w:val="24"/>
        </w:rPr>
        <w:br/>
        <w:tab/>
      </w:r>
      <w:r>
        <w:rPr>
          <w:rFonts w:ascii="Times New Roman"/>
          <w:sz w:val="24"/>
        </w:rPr>
        <w:t>C)   exposure to radiation.</w:t>
      </w:r>
      <w:r>
        <w:rPr>
          <w:rFonts w:ascii="Times New Roman"/>
          <w:sz w:val="24"/>
        </w:rPr>
        <w:br/>
        <w:tab/>
      </w:r>
      <w:r>
        <w:rPr>
          <w:rFonts w:ascii="Times New Roman"/>
          <w:sz w:val="24"/>
        </w:rPr>
        <w:t>D)   cigarette smoking.</w:t>
      </w:r>
      <w:r>
        <w:rPr>
          <w:rFonts w:ascii="Times New Roman"/>
          <w:sz w:val="24"/>
        </w:rPr>
        <w:br/>
        <w:tab/>
      </w:r>
      <w:r>
        <w:rPr>
          <w:rFonts w:ascii="Times New Roman"/>
          <w:sz w:val="24"/>
        </w:rPr>
        <w:t>E)   mosquito-borne illnesses.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sz w:val="24"/>
        </w:rPr>
        <w:t>Evidence of progress in reducing overpopulation and the increased strain on the environment it causes is best illustrated by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currentevidence of a stable population in the developing and developed world</w:t>
      </w:r>
      <w:r>
        <w:rPr>
          <w:rFonts w:ascii="Times New Roman"/>
          <w:sz w:val="24"/>
        </w:rPr>
        <w:tab/>
        <w:br/>
        <w:tab/>
      </w:r>
      <w:r>
        <w:rPr>
          <w:rFonts w:ascii="Times New Roman"/>
          <w:sz w:val="24"/>
        </w:rPr>
        <w:t>B)   A decrease in the average number of children born to each woman</w:t>
      </w:r>
      <w:r>
        <w:rPr>
          <w:rFonts w:ascii="Times New Roman"/>
          <w:sz w:val="24"/>
        </w:rPr>
        <w:br/>
        <w:tab/>
      </w:r>
      <w:r>
        <w:rPr>
          <w:rFonts w:ascii="Times New Roman"/>
          <w:sz w:val="24"/>
        </w:rPr>
        <w:t>C)   The currentevidence of a globally stable population growth</w:t>
      </w:r>
      <w:r>
        <w:rPr>
          <w:rFonts w:ascii="Times New Roman"/>
          <w:sz w:val="24"/>
        </w:rPr>
        <w:br/>
        <w:tab/>
      </w:r>
      <w:r>
        <w:rPr>
          <w:rFonts w:ascii="Times New Roman"/>
          <w:sz w:val="24"/>
        </w:rPr>
        <w:t>D)   The decreasing population growth rate in the United States</w:t>
      </w:r>
      <w:r>
        <w:rPr>
          <w:rFonts w:ascii="Times New Roman"/>
          <w:sz w:val="24"/>
        </w:rPr>
        <w:br/>
        <w:tab/>
      </w:r>
      <w:r>
        <w:rPr>
          <w:rFonts w:ascii="Times New Roman"/>
          <w:sz w:val="24"/>
        </w:rPr>
        <w:t>E)   The currentevidence of a stable population in the developing world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sz w:val="24"/>
        </w:rPr>
        <w:t>If everybody in the world used resources at the rate that people in the United States do,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People would be healthier and happier worldwide</w:t>
      </w:r>
      <w:r>
        <w:rPr>
          <w:rFonts w:ascii="Times New Roman"/>
          <w:sz w:val="24"/>
        </w:rPr>
        <w:tab/>
        <w:br/>
        <w:tab/>
      </w:r>
      <w:r>
        <w:rPr>
          <w:rFonts w:ascii="Times New Roman"/>
          <w:sz w:val="24"/>
        </w:rPr>
        <w:t>B)   Our current resources would run out quickly</w:t>
      </w:r>
      <w:r>
        <w:rPr>
          <w:rFonts w:ascii="Times New Roman"/>
          <w:sz w:val="24"/>
        </w:rPr>
        <w:br/>
        <w:tab/>
      </w:r>
      <w:r>
        <w:rPr>
          <w:rFonts w:ascii="Times New Roman"/>
          <w:sz w:val="24"/>
        </w:rPr>
        <w:t>C)   Violent conflicts would decrease because basic needs would be met</w:t>
      </w:r>
      <w:r>
        <w:rPr>
          <w:rFonts w:ascii="Times New Roman"/>
          <w:sz w:val="24"/>
        </w:rPr>
        <w:br/>
        <w:tab/>
      </w:r>
      <w:r>
        <w:rPr>
          <w:rFonts w:ascii="Times New Roman"/>
          <w:sz w:val="24"/>
        </w:rPr>
        <w:t>D)   Economies would prosper</w:t>
      </w:r>
      <w:r>
        <w:rPr>
          <w:rFonts w:ascii="Times New Roman"/>
          <w:sz w:val="24"/>
        </w:rPr>
        <w:br/>
        <w:tab/>
      </w:r>
      <w:r>
        <w:rPr>
          <w:rFonts w:ascii="Times New Roman"/>
          <w:sz w:val="24"/>
        </w:rPr>
        <w:t>E)   More people would experience health problems because people in more prosperous countries experience more stress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sz w:val="24"/>
        </w:rPr>
        <w:t>One way to decrease the size of our ecological footprint is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Decrease consumption rates</w:t>
      </w:r>
      <w:r>
        <w:rPr>
          <w:rFonts w:ascii="Times New Roman"/>
          <w:sz w:val="24"/>
        </w:rPr>
        <w:tab/>
        <w:br/>
        <w:tab/>
      </w:r>
      <w:r>
        <w:rPr>
          <w:rFonts w:ascii="Times New Roman"/>
          <w:sz w:val="24"/>
        </w:rPr>
        <w:t>B)   Increase consumption rates</w:t>
      </w:r>
      <w:r>
        <w:rPr>
          <w:rFonts w:ascii="Times New Roman"/>
          <w:sz w:val="24"/>
        </w:rPr>
        <w:br/>
        <w:tab/>
      </w:r>
      <w:r>
        <w:rPr>
          <w:rFonts w:ascii="Times New Roman"/>
          <w:sz w:val="24"/>
        </w:rPr>
        <w:t>C)   Increase the development in the region</w:t>
      </w:r>
      <w:r>
        <w:rPr>
          <w:rFonts w:ascii="Times New Roman"/>
          <w:sz w:val="24"/>
        </w:rPr>
        <w:br/>
        <w:tab/>
      </w:r>
      <w:r>
        <w:rPr>
          <w:rFonts w:ascii="Times New Roman"/>
          <w:sz w:val="24"/>
        </w:rPr>
        <w:t>D)   Reduce the size of a biologically productive area in the region</w:t>
      </w:r>
      <w:r>
        <w:rPr>
          <w:rFonts w:ascii="Times New Roman"/>
          <w:sz w:val="24"/>
        </w:rPr>
        <w:br/>
        <w:tab/>
      </w:r>
      <w:r>
        <w:rPr>
          <w:rFonts w:ascii="Times New Roman"/>
          <w:sz w:val="24"/>
        </w:rPr>
        <w:t>E)   None of these; itis not possible to change the size of an ecological footprint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b w:val="false"/>
          <w:i w:val="false"/>
          <w:color w:val="000000"/>
          <w:sz w:val="24"/>
        </w:rPr>
        <w:t>The world's poorest people typically _______________ environmental degradation.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Cause the most</w:t>
      </w:r>
      <w:r>
        <w:rPr>
          <w:rFonts w:ascii="Times New Roman"/>
          <w:sz w:val="24"/>
        </w:rPr>
        <w:tab/>
        <w:br/>
        <w:tab/>
      </w:r>
      <w:r>
        <w:rPr>
          <w:rFonts w:ascii="Times New Roman"/>
          <w:sz w:val="24"/>
        </w:rPr>
        <w:t>B)   Are victims and causes of</w:t>
      </w:r>
      <w:r>
        <w:rPr>
          <w:rFonts w:ascii="Times New Roman"/>
          <w:sz w:val="24"/>
        </w:rPr>
        <w:br/>
        <w:tab/>
      </w:r>
      <w:r>
        <w:rPr>
          <w:rFonts w:ascii="Times New Roman"/>
          <w:sz w:val="24"/>
        </w:rPr>
        <w:t>C)   Are unaffected by</w:t>
      </w:r>
      <w:r>
        <w:rPr>
          <w:rFonts w:ascii="Times New Roman"/>
          <w:sz w:val="24"/>
        </w:rPr>
        <w:br/>
        <w:tab/>
      </w:r>
      <w:r>
        <w:rPr>
          <w:rFonts w:ascii="Times New Roman"/>
          <w:b w:val="false"/>
          <w:i w:val="false"/>
          <w:color w:val="000000"/>
          <w:sz w:val="24"/>
        </w:rPr>
        <w:t>D)   Don't really care about</w:t>
      </w:r>
      <w:r>
        <w:rPr>
          <w:rFonts w:ascii="Times New Roman"/>
          <w:sz w:val="24"/>
        </w:rPr>
      </w:r>
      <w:r>
        <w:rPr>
          <w:rFonts w:ascii="Times New Roman"/>
          <w:sz w:val="24"/>
        </w:rPr>
        <w:br/>
        <w:tab/>
      </w:r>
      <w:r>
        <w:rPr>
          <w:rFonts w:ascii="Times New Roman"/>
          <w:sz w:val="24"/>
        </w:rPr>
        <w:t>E)   Are ignorant of</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sz w:val="24"/>
        </w:rPr>
        <w:t>Poverty is usually passed on from one generation to the next through</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lack of available opportunities</w:t>
      </w:r>
      <w:r>
        <w:rPr>
          <w:rFonts w:ascii="Times New Roman"/>
          <w:sz w:val="24"/>
        </w:rPr>
        <w:tab/>
        <w:br/>
        <w:tab/>
      </w:r>
      <w:r>
        <w:rPr>
          <w:rFonts w:ascii="Times New Roman"/>
          <w:sz w:val="24"/>
        </w:rPr>
        <w:t>B)   Genetic conditions</w:t>
      </w:r>
      <w:r>
        <w:rPr>
          <w:rFonts w:ascii="Times New Roman"/>
          <w:sz w:val="24"/>
        </w:rPr>
        <w:br/>
        <w:tab/>
      </w:r>
      <w:r>
        <w:rPr>
          <w:rFonts w:ascii="Times New Roman"/>
          <w:sz w:val="24"/>
        </w:rPr>
        <w:t>C)   Improper care of natural resources</w:t>
      </w:r>
      <w:r>
        <w:rPr>
          <w:rFonts w:ascii="Times New Roman"/>
          <w:sz w:val="24"/>
        </w:rPr>
        <w:br/>
        <w:tab/>
      </w:r>
      <w:r>
        <w:rPr>
          <w:rFonts w:ascii="Times New Roman"/>
          <w:sz w:val="24"/>
        </w:rPr>
        <w:t>D)   Illnesses spread by viruses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sz w:val="24"/>
        </w:rPr>
        <w:t>In general, as per capita GDP (gross domestic product) rises both _____ and _____ increase.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infant mortality; life expectancy</w:t>
      </w:r>
      <w:r>
        <w:rPr>
          <w:rFonts w:ascii="Times New Roman"/>
          <w:sz w:val="24"/>
        </w:rPr>
        <w:tab/>
        <w:br/>
        <w:tab/>
      </w:r>
      <w:r>
        <w:rPr>
          <w:rFonts w:ascii="Times New Roman"/>
          <w:sz w:val="24"/>
        </w:rPr>
        <w:t>B)   percentage of safe drinking water; rate of infectious diseases</w:t>
      </w:r>
      <w:r>
        <w:rPr>
          <w:rFonts w:ascii="Times New Roman"/>
          <w:sz w:val="24"/>
        </w:rPr>
        <w:br/>
        <w:tab/>
      </w:r>
      <w:r>
        <w:rPr>
          <w:rFonts w:ascii="Times New Roman"/>
          <w:sz w:val="24"/>
        </w:rPr>
        <w:t>C)   infant mortality; adult literacy</w:t>
      </w:r>
      <w:r>
        <w:rPr>
          <w:rFonts w:ascii="Times New Roman"/>
          <w:sz w:val="24"/>
        </w:rPr>
        <w:br/>
        <w:tab/>
      </w:r>
      <w:r>
        <w:rPr>
          <w:rFonts w:ascii="Times New Roman"/>
          <w:sz w:val="24"/>
        </w:rPr>
        <w:t>D)   percentage of safe drinking water; adult literacy</w:t>
      </w:r>
      <w:r>
        <w:rPr>
          <w:rFonts w:ascii="Times New Roman"/>
          <w:sz w:val="24"/>
        </w:rPr>
        <w:br/>
        <w:tab/>
      </w:r>
      <w:r>
        <w:rPr>
          <w:rFonts w:ascii="Times New Roman"/>
          <w:sz w:val="24"/>
        </w:rPr>
        <w:t>E)   total fertility rate; percentage of safe drinking water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sz w:val="24"/>
        </w:rPr>
        <w:t>Which country listed is not in the top 5 with respect to sustainable development?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United States</w:t>
      </w:r>
      <w:r>
        <w:rPr>
          <w:rFonts w:ascii="Times New Roman"/>
          <w:sz w:val="24"/>
        </w:rPr>
        <w:tab/>
        <w:br/>
        <w:tab/>
      </w:r>
      <w:r>
        <w:rPr>
          <w:rFonts w:ascii="Times New Roman"/>
          <w:sz w:val="24"/>
        </w:rPr>
        <w:t>B)   Sweden</w:t>
      </w:r>
      <w:r>
        <w:rPr>
          <w:rFonts w:ascii="Times New Roman"/>
          <w:sz w:val="24"/>
        </w:rPr>
        <w:br/>
        <w:tab/>
      </w:r>
      <w:r>
        <w:rPr>
          <w:rFonts w:ascii="Times New Roman"/>
          <w:sz w:val="24"/>
        </w:rPr>
        <w:t>C)   Finland</w:t>
      </w:r>
      <w:r>
        <w:rPr>
          <w:rFonts w:ascii="Times New Roman"/>
          <w:sz w:val="24"/>
        </w:rPr>
        <w:br/>
        <w:tab/>
      </w:r>
      <w:r>
        <w:rPr>
          <w:rFonts w:ascii="Times New Roman"/>
          <w:sz w:val="24"/>
        </w:rPr>
        <w:t>D)   New Zealand</w:t>
      </w:r>
      <w:r>
        <w:rPr>
          <w:rFonts w:ascii="Times New Roman"/>
          <w:sz w:val="24"/>
        </w:rPr>
        <w:br/>
        <w:tab/>
      </w:r>
      <w:r>
        <w:rPr>
          <w:rFonts w:ascii="Times New Roman"/>
          <w:sz w:val="24"/>
        </w:rPr>
        <w:t>E)   They are all in the top 5</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50)</w:t>
        <w:tab/>
      </w:r>
      <w:r>
        <w:rPr>
          <w:rFonts w:ascii="Times New Roman"/>
          <w:sz w:val="24"/>
        </w:rPr>
        <w:t>Proponents of sustainable development argue that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All development has environmental costs</w:t>
      </w:r>
      <w:r>
        <w:rPr>
          <w:rFonts w:ascii="Times New Roman"/>
          <w:sz w:val="24"/>
        </w:rPr>
        <w:tab/>
        <w:br/>
        <w:tab/>
      </w:r>
      <w:r>
        <w:rPr>
          <w:rFonts w:ascii="Times New Roman"/>
          <w:sz w:val="24"/>
        </w:rPr>
        <w:t>B)   Development is less important than the environment</w:t>
      </w:r>
      <w:r>
        <w:rPr>
          <w:rFonts w:ascii="Times New Roman"/>
          <w:sz w:val="24"/>
        </w:rPr>
        <w:br/>
        <w:tab/>
      </w:r>
      <w:r>
        <w:rPr>
          <w:rFonts w:ascii="Times New Roman"/>
          <w:sz w:val="24"/>
        </w:rPr>
        <w:t>C)   Development can proceed with minimal costs to the environment</w:t>
      </w:r>
      <w:r>
        <w:rPr>
          <w:rFonts w:ascii="Times New Roman"/>
          <w:sz w:val="24"/>
        </w:rPr>
        <w:br/>
        <w:tab/>
      </w:r>
      <w:r>
        <w:rPr>
          <w:rFonts w:ascii="Times New Roman"/>
          <w:sz w:val="24"/>
        </w:rPr>
        <w:t>D)   The environment is less important than development</w:t>
      </w:r>
      <w:r>
        <w:rPr>
          <w:rFonts w:ascii="Times New Roman"/>
          <w:sz w:val="24"/>
        </w:rPr>
        <w:br/>
        <w:tab/>
      </w:r>
      <w:r>
        <w:rPr>
          <w:rFonts w:ascii="Times New Roman"/>
          <w:sz w:val="24"/>
        </w:rPr>
        <w:t>E)   Development does not cause environmental damage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51)</w:t>
        <w:tab/>
      </w:r>
      <w:r>
        <w:rPr>
          <w:rFonts w:ascii="Times New Roman"/>
          <w:sz w:val="24"/>
        </w:rPr>
        <w:t>Sustainable development, ideally, improves living conditions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For a few decades into the future</w:t>
      </w:r>
      <w:r>
        <w:rPr>
          <w:rFonts w:ascii="Times New Roman"/>
          <w:sz w:val="24"/>
        </w:rPr>
        <w:tab/>
        <w:br/>
        <w:tab/>
      </w:r>
      <w:r>
        <w:rPr>
          <w:rFonts w:ascii="Times New Roman"/>
          <w:sz w:val="24"/>
        </w:rPr>
        <w:t>B)   For the entire current political administration</w:t>
      </w:r>
      <w:r>
        <w:rPr>
          <w:rFonts w:ascii="Times New Roman"/>
          <w:sz w:val="24"/>
        </w:rPr>
        <w:br/>
        <w:tab/>
      </w:r>
      <w:r>
        <w:rPr>
          <w:rFonts w:ascii="Times New Roman"/>
          <w:sz w:val="24"/>
        </w:rPr>
        <w:t>C)   As long as resources last</w:t>
      </w:r>
      <w:r>
        <w:rPr>
          <w:rFonts w:ascii="Times New Roman"/>
          <w:sz w:val="24"/>
        </w:rPr>
        <w:br/>
        <w:tab/>
      </w:r>
      <w:r>
        <w:rPr>
          <w:rFonts w:ascii="Times New Roman"/>
          <w:sz w:val="24"/>
        </w:rPr>
        <w:t>D)   For generations in the future</w:t>
      </w:r>
      <w:r>
        <w:rPr>
          <w:rFonts w:ascii="Times New Roman"/>
          <w:sz w:val="24"/>
        </w:rPr>
        <w:br/>
        <w:tab/>
      </w:r>
      <w:r>
        <w:rPr>
          <w:rFonts w:ascii="Times New Roman"/>
          <w:sz w:val="24"/>
        </w:rPr>
        <w:t>E)   For the present generation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52)</w:t>
        <w:tab/>
      </w:r>
      <w:r>
        <w:rPr>
          <w:rFonts w:ascii="Times New Roman"/>
          <w:sz w:val="24"/>
        </w:rPr>
        <w:t>Sustainable development differs from traditional economic development in that it emphasizes economic development in the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Short term</w:t>
      </w:r>
      <w:r>
        <w:rPr>
          <w:rFonts w:ascii="Times New Roman"/>
          <w:sz w:val="24"/>
        </w:rPr>
        <w:tab/>
        <w:br/>
        <w:tab/>
      </w:r>
      <w:r>
        <w:rPr>
          <w:rFonts w:ascii="Times New Roman"/>
          <w:sz w:val="24"/>
        </w:rPr>
        <w:t>B)   Long term</w:t>
      </w:r>
      <w:r>
        <w:rPr>
          <w:rFonts w:ascii="Times New Roman"/>
          <w:sz w:val="24"/>
        </w:rPr>
        <w:br/>
        <w:tab/>
      </w:r>
      <w:r>
        <w:rPr>
          <w:rFonts w:ascii="Times New Roman"/>
          <w:sz w:val="24"/>
        </w:rPr>
        <w:t>C)   Present</w:t>
      </w:r>
      <w:r>
        <w:rPr>
          <w:rFonts w:ascii="Times New Roman"/>
          <w:sz w:val="24"/>
        </w:rPr>
        <w:br/>
        <w:tab/>
      </w:r>
      <w:r>
        <w:rPr>
          <w:rFonts w:ascii="Times New Roman"/>
          <w:sz w:val="24"/>
        </w:rPr>
        <w:t>D)   Past</w:t>
      </w:r>
      <w:r>
        <w:rPr>
          <w:rFonts w:ascii="Times New Roman"/>
          <w:sz w:val="24"/>
        </w:rPr>
        <w:br/>
        <w:tab/>
      </w:r>
      <w:r>
        <w:rPr>
          <w:rFonts w:ascii="Times New Roman"/>
          <w:sz w:val="24"/>
        </w:rPr>
        <w:t>E)   Present and past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53)</w:t>
        <w:tab/>
      </w:r>
      <w:r>
        <w:rPr>
          <w:rFonts w:ascii="Times New Roman"/>
          <w:b w:val="false"/>
          <w:i w:val="false"/>
          <w:color w:val="000000"/>
          <w:sz w:val="24"/>
        </w:rPr>
        <w:t xml:space="preserve">Which of the following is   </w:t>
      </w:r>
      <w:r>
        <w:rPr>
          <w:rFonts w:ascii="Times New Roman"/>
          <w:b/>
          <w:i w:val="false"/>
          <w:color w:val="000000"/>
          <w:sz w:val="24"/>
        </w:rPr>
        <w:t>NOT</w:t>
      </w:r>
      <w:r>
        <w:rPr>
          <w:rFonts w:ascii="Times New Roman"/>
          <w:b w:val="false"/>
          <w:i w:val="false"/>
          <w:color w:val="000000"/>
          <w:sz w:val="24"/>
        </w:rPr>
        <w:t xml:space="preserve"> an ecosystem service?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Providing fuel toburn</w:t>
      </w:r>
      <w:r>
        <w:rPr>
          <w:rFonts w:ascii="Times New Roman"/>
          <w:sz w:val="24"/>
        </w:rPr>
        <w:tab/>
        <w:br/>
        <w:tab/>
      </w:r>
      <w:r>
        <w:rPr>
          <w:rFonts w:ascii="Times New Roman"/>
          <w:sz w:val="24"/>
        </w:rPr>
        <w:t>B)   High biodiversity</w:t>
      </w:r>
      <w:r>
        <w:rPr>
          <w:rFonts w:ascii="Times New Roman"/>
          <w:sz w:val="24"/>
        </w:rPr>
        <w:br/>
        <w:tab/>
      </w:r>
      <w:r>
        <w:rPr>
          <w:rFonts w:ascii="Times New Roman"/>
          <w:sz w:val="24"/>
        </w:rPr>
        <w:t>C)   Waterpurification</w:t>
      </w:r>
      <w:r>
        <w:rPr>
          <w:rFonts w:ascii="Times New Roman"/>
          <w:sz w:val="24"/>
        </w:rPr>
        <w:br/>
        <w:tab/>
      </w:r>
      <w:r>
        <w:rPr>
          <w:rFonts w:ascii="Times New Roman"/>
          <w:sz w:val="24"/>
        </w:rPr>
        <w:t>D)   Production offood</w:t>
      </w:r>
      <w:r>
        <w:rPr>
          <w:rFonts w:ascii="Times New Roman"/>
          <w:sz w:val="24"/>
        </w:rPr>
        <w:br/>
        <w:tab/>
      </w:r>
      <w:r>
        <w:rPr>
          <w:rFonts w:ascii="Times New Roman"/>
          <w:sz w:val="24"/>
        </w:rPr>
        <w:t>E)   Decomposition ofwaste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54)</w:t>
        <w:tab/>
      </w:r>
      <w:r>
        <w:rPr>
          <w:rFonts w:ascii="Times New Roman"/>
          <w:sz w:val="24"/>
        </w:rPr>
        <w:t>The branch of philosophy concerned with the distinction between right and wrong and the ultimate worth of actions of things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Values</w:t>
      </w:r>
      <w:r>
        <w:rPr>
          <w:rFonts w:ascii="Times New Roman"/>
          <w:sz w:val="24"/>
        </w:rPr>
        <w:tab/>
        <w:br/>
        <w:tab/>
      </w:r>
      <w:r>
        <w:rPr>
          <w:rFonts w:ascii="Times New Roman"/>
          <w:sz w:val="24"/>
        </w:rPr>
        <w:t>B)   Ethics</w:t>
      </w:r>
      <w:r>
        <w:rPr>
          <w:rFonts w:ascii="Times New Roman"/>
          <w:sz w:val="24"/>
        </w:rPr>
        <w:br/>
        <w:tab/>
      </w:r>
      <w:r>
        <w:rPr>
          <w:rFonts w:ascii="Times New Roman"/>
          <w:sz w:val="24"/>
        </w:rPr>
        <w:t>C)   Morals</w:t>
      </w:r>
      <w:r>
        <w:rPr>
          <w:rFonts w:ascii="Times New Roman"/>
          <w:sz w:val="24"/>
        </w:rPr>
        <w:br/>
        <w:tab/>
      </w:r>
      <w:r>
        <w:rPr>
          <w:rFonts w:ascii="Times New Roman"/>
          <w:sz w:val="24"/>
        </w:rPr>
        <w:t>D)   Attitudes</w:t>
      </w:r>
      <w:r>
        <w:rPr>
          <w:rFonts w:ascii="Times New Roman"/>
          <w:sz w:val="24"/>
        </w:rPr>
        <w:br/>
        <w:tab/>
      </w:r>
      <w:r>
        <w:rPr>
          <w:rFonts w:ascii="Times New Roman"/>
          <w:sz w:val="24"/>
        </w:rPr>
        <w:t>E)   Characters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55)</w:t>
        <w:tab/>
      </w:r>
      <w:r>
        <w:rPr>
          <w:rFonts w:ascii="Times New Roman"/>
          <w:sz w:val="24"/>
        </w:rPr>
        <w:t>Ethics should guide decisions made regarding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Environmentalissues</w:t>
      </w:r>
      <w:r>
        <w:rPr>
          <w:rFonts w:ascii="Times New Roman"/>
          <w:sz w:val="24"/>
        </w:rPr>
        <w:tab/>
        <w:br/>
        <w:tab/>
      </w:r>
      <w:r>
        <w:rPr>
          <w:rFonts w:ascii="Times New Roman"/>
          <w:sz w:val="24"/>
        </w:rPr>
        <w:t>B)   Economicissues</w:t>
      </w:r>
      <w:r>
        <w:rPr>
          <w:rFonts w:ascii="Times New Roman"/>
          <w:sz w:val="24"/>
        </w:rPr>
        <w:br/>
        <w:tab/>
      </w:r>
      <w:r>
        <w:rPr>
          <w:rFonts w:ascii="Times New Roman"/>
          <w:sz w:val="24"/>
        </w:rPr>
        <w:t>C)   Developmentissues</w:t>
      </w:r>
      <w:r>
        <w:rPr>
          <w:rFonts w:ascii="Times New Roman"/>
          <w:sz w:val="24"/>
        </w:rPr>
        <w:br/>
        <w:tab/>
      </w:r>
      <w:r>
        <w:rPr>
          <w:rFonts w:ascii="Times New Roman"/>
          <w:sz w:val="24"/>
        </w:rPr>
        <w:t>D)   Social justiceissues</w:t>
      </w:r>
      <w:r>
        <w:rPr>
          <w:rFonts w:ascii="Times New Roman"/>
          <w:sz w:val="24"/>
        </w:rPr>
        <w:br/>
        <w:tab/>
      </w:r>
      <w:r>
        <w:rPr>
          <w:rFonts w:ascii="Times New Roman"/>
          <w:sz w:val="24"/>
        </w:rPr>
        <w:t>E)   All of the aboveissues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56)</w:t>
        <w:tab/>
      </w:r>
      <w:r>
        <w:rPr>
          <w:rFonts w:ascii="Times New Roman"/>
          <w:b w:val="false"/>
          <w:i w:val="false"/>
          <w:color w:val="000000"/>
          <w:sz w:val="24"/>
        </w:rPr>
        <w:t xml:space="preserve">The Mineral King Valley court case is important inenvironmental history because it was a case that argued for the   </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Inherent value oftrees, rocks, and wildlife</w:t>
      </w:r>
      <w:r>
        <w:rPr>
          <w:rFonts w:ascii="Times New Roman"/>
          <w:sz w:val="24"/>
        </w:rPr>
        <w:tab/>
        <w:br/>
        <w:tab/>
      </w:r>
      <w:r>
        <w:rPr>
          <w:rFonts w:ascii="Times New Roman"/>
          <w:sz w:val="24"/>
        </w:rPr>
        <w:t>B)   Instrumentalvalue of trees, rocks, and wildlife</w:t>
      </w:r>
      <w:r>
        <w:rPr>
          <w:rFonts w:ascii="Times New Roman"/>
          <w:sz w:val="24"/>
        </w:rPr>
        <w:br/>
        <w:tab/>
      </w:r>
      <w:r>
        <w:rPr>
          <w:rFonts w:ascii="Times New Roman"/>
          <w:b w:val="false"/>
          <w:i w:val="false"/>
          <w:color w:val="000000"/>
          <w:sz w:val="24"/>
        </w:rPr>
        <w:t xml:space="preserve">C)   Status of moralagents for trees, rocks, and wildlife  </w:t>
      </w:r>
      <w:r>
        <w:rPr>
          <w:rFonts w:ascii="Times New Roman"/>
          <w:sz w:val="24"/>
        </w:rPr>
        <w:br/>
      </w:r>
      <w:r>
        <w:rPr>
          <w:rFonts w:ascii="Times New Roman"/>
          <w:sz w:val="24"/>
        </w:rPr>
      </w:r>
      <w:r>
        <w:rPr>
          <w:rFonts w:ascii="Times New Roman"/>
          <w:sz w:val="24"/>
        </w:rPr>
        <w:br/>
        <w:tab/>
      </w:r>
      <w:r>
        <w:rPr>
          <w:rFonts w:ascii="Times New Roman"/>
          <w:sz w:val="24"/>
        </w:rPr>
        <w:t>D)   Sustainabledevelopment of the area</w:t>
      </w:r>
      <w:r>
        <w:rPr>
          <w:rFonts w:ascii="Times New Roman"/>
          <w:sz w:val="24"/>
        </w:rPr>
        <w:br/>
        <w:tab/>
      </w:r>
      <w:r>
        <w:rPr>
          <w:rFonts w:ascii="Times New Roman"/>
          <w:sz w:val="24"/>
        </w:rPr>
        <w:t>E)   Moralconsideration of sentient things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57)</w:t>
        <w:tab/>
      </w:r>
      <w:r>
        <w:rPr>
          <w:rFonts w:ascii="Times New Roman"/>
          <w:sz w:val="24"/>
        </w:rPr>
        <w:t>Another word for "steward"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Organizer</w:t>
      </w:r>
      <w:r>
        <w:rPr>
          <w:rFonts w:ascii="Times New Roman"/>
          <w:sz w:val="24"/>
        </w:rPr>
        <w:tab/>
        <w:br/>
        <w:tab/>
      </w:r>
      <w:r>
        <w:rPr>
          <w:rFonts w:ascii="Times New Roman"/>
          <w:sz w:val="24"/>
        </w:rPr>
        <w:t>B)   Caretaker</w:t>
      </w:r>
      <w:r>
        <w:rPr>
          <w:rFonts w:ascii="Times New Roman"/>
          <w:sz w:val="24"/>
        </w:rPr>
        <w:br/>
        <w:tab/>
      </w:r>
      <w:r>
        <w:rPr>
          <w:rFonts w:ascii="Times New Roman"/>
          <w:sz w:val="24"/>
        </w:rPr>
        <w:t>C)   Participant</w:t>
      </w:r>
      <w:r>
        <w:rPr>
          <w:rFonts w:ascii="Times New Roman"/>
          <w:sz w:val="24"/>
        </w:rPr>
        <w:br/>
        <w:tab/>
      </w:r>
      <w:r>
        <w:rPr>
          <w:rFonts w:ascii="Times New Roman"/>
          <w:sz w:val="24"/>
        </w:rPr>
        <w:t>D)   Consumer</w:t>
      </w:r>
      <w:r>
        <w:rPr>
          <w:rFonts w:ascii="Times New Roman"/>
          <w:sz w:val="24"/>
        </w:rPr>
        <w:br/>
        <w:tab/>
      </w:r>
      <w:r>
        <w:rPr>
          <w:rFonts w:ascii="Times New Roman"/>
          <w:sz w:val="24"/>
        </w:rPr>
        <w:t>E)   Leader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58)</w:t>
        <w:tab/>
      </w:r>
      <w:r>
        <w:rPr>
          <w:rFonts w:ascii="Times New Roman"/>
          <w:sz w:val="24"/>
        </w:rPr>
        <w:t>The idea of stewardship is that humans have a/the ___________ the environment.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Privilege ofusing</w:t>
      </w:r>
      <w:r>
        <w:rPr>
          <w:rFonts w:ascii="Times New Roman"/>
          <w:sz w:val="24"/>
        </w:rPr>
        <w:tab/>
        <w:br/>
        <w:tab/>
      </w:r>
      <w:r>
        <w:rPr>
          <w:rFonts w:ascii="Times New Roman"/>
          <w:sz w:val="24"/>
        </w:rPr>
        <w:t>B)   Technology toshape</w:t>
      </w:r>
      <w:r>
        <w:rPr>
          <w:rFonts w:ascii="Times New Roman"/>
          <w:sz w:val="24"/>
        </w:rPr>
        <w:br/>
        <w:tab/>
      </w:r>
      <w:r>
        <w:rPr>
          <w:rFonts w:ascii="Times New Roman"/>
          <w:sz w:val="24"/>
        </w:rPr>
        <w:t>C)   Duty to carefor</w:t>
      </w:r>
      <w:r>
        <w:rPr>
          <w:rFonts w:ascii="Times New Roman"/>
          <w:sz w:val="24"/>
        </w:rPr>
        <w:br/>
        <w:tab/>
      </w:r>
      <w:r>
        <w:rPr>
          <w:rFonts w:ascii="Times New Roman"/>
          <w:sz w:val="24"/>
        </w:rPr>
        <w:t>D)   Opportunity todegrade</w:t>
      </w:r>
      <w:r>
        <w:rPr>
          <w:rFonts w:ascii="Times New Roman"/>
          <w:sz w:val="24"/>
        </w:rPr>
        <w:br/>
        <w:tab/>
      </w:r>
      <w:r>
        <w:rPr>
          <w:rFonts w:ascii="Times New Roman"/>
          <w:sz w:val="24"/>
        </w:rPr>
        <w:t>E)   Responsibility to use resources in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59)</w:t>
        <w:tab/>
      </w:r>
      <w:r>
        <w:rPr>
          <w:rFonts w:ascii="Times New Roman"/>
          <w:sz w:val="24"/>
        </w:rPr>
        <w:t>Environmental justice can be seen 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power to make laws for a just society.</w:t>
      </w:r>
      <w:r>
        <w:rPr>
          <w:rFonts w:ascii="Times New Roman"/>
          <w:sz w:val="24"/>
        </w:rPr>
        <w:tab/>
        <w:br/>
        <w:tab/>
      </w:r>
      <w:r>
        <w:rPr>
          <w:rFonts w:ascii="Times New Roman"/>
          <w:sz w:val="24"/>
        </w:rPr>
        <w:t>B)   an issue that is of special interest to the global community.</w:t>
      </w:r>
      <w:r>
        <w:rPr>
          <w:rFonts w:ascii="Times New Roman"/>
          <w:sz w:val="24"/>
        </w:rPr>
        <w:br/>
        <w:tab/>
      </w:r>
      <w:r>
        <w:rPr>
          <w:rFonts w:ascii="Times New Roman"/>
          <w:sz w:val="24"/>
        </w:rPr>
        <w:t>C)   teaching the values of the environment to improve living standards for people.</w:t>
      </w:r>
      <w:r>
        <w:rPr>
          <w:rFonts w:ascii="Times New Roman"/>
          <w:sz w:val="24"/>
        </w:rPr>
        <w:br/>
        <w:tab/>
      </w:r>
      <w:r>
        <w:rPr>
          <w:rFonts w:ascii="Times New Roman"/>
          <w:sz w:val="24"/>
        </w:rPr>
        <w:t>D)   a local issue central to the middle-class citizens in the United States.</w:t>
      </w:r>
      <w:r>
        <w:rPr>
          <w:rFonts w:ascii="Times New Roman"/>
          <w:sz w:val="24"/>
        </w:rPr>
        <w:br/>
        <w:tab/>
      </w:r>
      <w:r>
        <w:rPr>
          <w:rFonts w:ascii="Times New Roman"/>
          <w:sz w:val="24"/>
        </w:rPr>
        <w:t>E)   both a local and an international issue.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60)</w:t>
        <w:tab/>
      </w:r>
      <w:r>
        <w:rPr>
          <w:rFonts w:ascii="Times New Roman"/>
          <w:b w:val="false"/>
          <w:i w:val="false"/>
          <w:color w:val="000000"/>
          <w:sz w:val="24"/>
        </w:rPr>
        <w:t xml:space="preserve">The issue that racial and ethnic minorities face unusually high exposure to environmental hazards is a central argument to   </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Sustainabledevelopment</w:t>
      </w:r>
      <w:r>
        <w:rPr>
          <w:rFonts w:ascii="Times New Roman"/>
          <w:sz w:val="24"/>
        </w:rPr>
        <w:tab/>
        <w:br/>
        <w:tab/>
      </w:r>
      <w:r>
        <w:rPr>
          <w:rFonts w:ascii="Times New Roman"/>
          <w:sz w:val="24"/>
        </w:rPr>
        <w:t>B)   Environmentaljustice</w:t>
      </w:r>
      <w:r>
        <w:rPr>
          <w:rFonts w:ascii="Times New Roman"/>
          <w:sz w:val="24"/>
        </w:rPr>
        <w:br/>
        <w:tab/>
      </w:r>
      <w:r>
        <w:rPr>
          <w:rFonts w:ascii="Times New Roman"/>
          <w:sz w:val="24"/>
        </w:rPr>
        <w:t>C)   Economicdevelopment</w:t>
      </w:r>
      <w:r>
        <w:rPr>
          <w:rFonts w:ascii="Times New Roman"/>
          <w:sz w:val="24"/>
        </w:rPr>
        <w:br/>
        <w:tab/>
      </w:r>
      <w:r>
        <w:rPr>
          <w:rFonts w:ascii="Times New Roman"/>
          <w:sz w:val="24"/>
        </w:rPr>
        <w:t>D)   Urban renewal</w:t>
      </w:r>
      <w:r>
        <w:rPr>
          <w:rFonts w:ascii="Times New Roman"/>
          <w:sz w:val="24"/>
        </w:rPr>
        <w:br/>
        <w:tab/>
      </w:r>
      <w:r>
        <w:rPr>
          <w:rFonts w:ascii="Times New Roman"/>
          <w:sz w:val="24"/>
        </w:rPr>
        <w:t>E)   Interpretive science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61)</w:t>
        <w:tab/>
      </w:r>
      <w:r>
        <w:rPr>
          <w:rFonts w:ascii="Times New Roman"/>
          <w:sz w:val="24"/>
        </w:rPr>
        <w:t>Lead poisoning in children is an example that exemplifies the problem of ___________ for minority children in the United States.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Environmentalracism</w:t>
      </w:r>
      <w:r>
        <w:rPr>
          <w:rFonts w:ascii="Times New Roman"/>
          <w:sz w:val="24"/>
        </w:rPr>
        <w:tab/>
        <w:br/>
        <w:tab/>
      </w:r>
      <w:r>
        <w:rPr>
          <w:rFonts w:ascii="Times New Roman"/>
          <w:sz w:val="24"/>
        </w:rPr>
        <w:t>B)   Inadequatenutrition</w:t>
      </w:r>
      <w:r>
        <w:rPr>
          <w:rFonts w:ascii="Times New Roman"/>
          <w:sz w:val="24"/>
        </w:rPr>
        <w:br/>
        <w:tab/>
      </w:r>
      <w:r>
        <w:rPr>
          <w:rFonts w:ascii="Times New Roman"/>
          <w:sz w:val="24"/>
        </w:rPr>
        <w:t>C)   Poverty</w:t>
      </w:r>
      <w:r>
        <w:rPr>
          <w:rFonts w:ascii="Times New Roman"/>
          <w:sz w:val="24"/>
        </w:rPr>
        <w:br/>
        <w:tab/>
      </w:r>
      <w:r>
        <w:rPr>
          <w:rFonts w:ascii="Times New Roman"/>
          <w:sz w:val="24"/>
        </w:rPr>
        <w:t>D)   Sanitaryconditions</w:t>
      </w:r>
      <w:r>
        <w:rPr>
          <w:rFonts w:ascii="Times New Roman"/>
          <w:sz w:val="24"/>
        </w:rPr>
        <w:br/>
        <w:tab/>
      </w:r>
      <w:r>
        <w:rPr>
          <w:rFonts w:ascii="Times New Roman"/>
          <w:sz w:val="24"/>
        </w:rPr>
        <w:t>E)   Inadequate healthcare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62)</w:t>
        <w:tab/>
      </w:r>
      <w:r>
        <w:rPr>
          <w:rFonts w:ascii="Times New Roman"/>
          <w:b w:val="false"/>
          <w:i w:val="false"/>
          <w:color w:val="000000"/>
          <w:sz w:val="24"/>
        </w:rPr>
        <w:t xml:space="preserve">The term "toxic colonialism" has been used in describing   </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Lax environmentalregulations for toxic wastes</w:t>
      </w:r>
      <w:r>
        <w:rPr>
          <w:rFonts w:ascii="Times New Roman"/>
          <w:sz w:val="24"/>
        </w:rPr>
        <w:tab/>
        <w:br/>
        <w:tab/>
      </w:r>
      <w:r>
        <w:rPr>
          <w:rFonts w:ascii="Times New Roman"/>
          <w:sz w:val="24"/>
        </w:rPr>
        <w:t>B)   The exportation oftoxic wastes to poor communities</w:t>
      </w:r>
      <w:r>
        <w:rPr>
          <w:rFonts w:ascii="Times New Roman"/>
          <w:sz w:val="24"/>
        </w:rPr>
        <w:br/>
        <w:tab/>
      </w:r>
      <w:r>
        <w:rPr>
          <w:rFonts w:ascii="Times New Roman"/>
          <w:sz w:val="24"/>
        </w:rPr>
        <w:t>C)   Rulings thattoxins must not be exported to wealthy nations</w:t>
      </w:r>
      <w:r>
        <w:rPr>
          <w:rFonts w:ascii="Times New Roman"/>
          <w:sz w:val="24"/>
        </w:rPr>
        <w:br/>
        <w:tab/>
      </w:r>
      <w:r>
        <w:rPr>
          <w:rFonts w:ascii="Times New Roman"/>
          <w:sz w:val="24"/>
        </w:rPr>
        <w:t>D)   The high level oftoxic waste production by wealthy nations</w:t>
      </w:r>
      <w:r>
        <w:rPr>
          <w:rFonts w:ascii="Times New Roman"/>
          <w:sz w:val="24"/>
        </w:rPr>
        <w:br/>
        <w:tab/>
      </w:r>
      <w:r>
        <w:rPr>
          <w:rFonts w:ascii="Times New Roman"/>
          <w:sz w:val="24"/>
        </w:rPr>
        <w:t>E)   The high level of toxic pesticide useby wealthy nations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63)</w:t>
        <w:tab/>
      </w:r>
      <w:r>
        <w:rPr>
          <w:rFonts w:ascii="Times New Roman"/>
          <w:sz w:val="24"/>
        </w:rPr>
        <w:t>The human development index (HDI)</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uses multiple factors including health, education, and poverty to compare the development of countries.</w:t>
      </w:r>
      <w:r>
        <w:rPr>
          <w:rFonts w:ascii="Times New Roman"/>
          <w:sz w:val="24"/>
        </w:rPr>
        <w:tab/>
        <w:br/>
        <w:tab/>
      </w:r>
      <w:r>
        <w:rPr>
          <w:rFonts w:ascii="Times New Roman"/>
          <w:sz w:val="24"/>
        </w:rPr>
        <w:t>B)   considers GDP per person as a measure of wealth of the country and its development.</w:t>
      </w:r>
      <w:r>
        <w:rPr>
          <w:rFonts w:ascii="Times New Roman"/>
          <w:sz w:val="24"/>
        </w:rPr>
        <w:br/>
        <w:tab/>
      </w:r>
      <w:r>
        <w:rPr>
          <w:rFonts w:ascii="Times New Roman"/>
          <w:sz w:val="24"/>
        </w:rPr>
        <w:t>C)   is a measurement of environmental degradation of a country.</w:t>
      </w:r>
      <w:r>
        <w:rPr>
          <w:rFonts w:ascii="Times New Roman"/>
          <w:sz w:val="24"/>
        </w:rPr>
        <w:br/>
        <w:tab/>
      </w:r>
      <w:r>
        <w:rPr>
          <w:rFonts w:ascii="Times New Roman"/>
          <w:sz w:val="24"/>
        </w:rPr>
        <w:t>D)   only considers resource use and income from trade to describe development.</w:t>
      </w:r>
      <w:r>
        <w:rPr>
          <w:rFonts w:ascii="Times New Roman"/>
          <w:sz w:val="24"/>
        </w:rPr>
        <w:br/>
        <w:tab/>
      </w:r>
      <w:r>
        <w:rPr>
          <w:rFonts w:ascii="Times New Roman"/>
          <w:sz w:val="24"/>
        </w:rPr>
        <w:t>E)   with a score of zero means no problems in health, education, or other quality of life indicators.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64)</w:t>
        <w:tab/>
      </w:r>
      <w:r>
        <w:rPr>
          <w:rFonts w:ascii="Times New Roman"/>
          <w:sz w:val="24"/>
        </w:rPr>
        <w:t>Protecting fisheries and regulating fishing to protect fish stocks would be a component of which sustainable development goal?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Life below water</w:t>
      </w:r>
      <w:r>
        <w:rPr>
          <w:rFonts w:ascii="Times New Roman"/>
          <w:sz w:val="24"/>
        </w:rPr>
        <w:tab/>
        <w:br/>
        <w:tab/>
      </w:r>
      <w:r>
        <w:rPr>
          <w:rFonts w:ascii="Times New Roman"/>
          <w:sz w:val="24"/>
        </w:rPr>
        <w:t>B)   Affordable and clean energy</w:t>
      </w:r>
      <w:r>
        <w:rPr>
          <w:rFonts w:ascii="Times New Roman"/>
          <w:sz w:val="24"/>
        </w:rPr>
        <w:br/>
        <w:tab/>
      </w:r>
      <w:r>
        <w:rPr>
          <w:rFonts w:ascii="Times New Roman"/>
          <w:sz w:val="24"/>
        </w:rPr>
        <w:t>C)   Industry, innovation, and infrastructure</w:t>
      </w:r>
      <w:r>
        <w:rPr>
          <w:rFonts w:ascii="Times New Roman"/>
          <w:sz w:val="24"/>
        </w:rPr>
        <w:br/>
        <w:tab/>
      </w:r>
      <w:r>
        <w:rPr>
          <w:rFonts w:ascii="Times New Roman"/>
          <w:sz w:val="24"/>
        </w:rPr>
        <w:t>D)   Clean water and sanitation</w:t>
      </w:r>
      <w:r>
        <w:rPr>
          <w:rFonts w:ascii="Times New Roman"/>
          <w:sz w:val="24"/>
        </w:rPr>
        <w:br/>
        <w:tab/>
      </w:r>
      <w:r>
        <w:rPr>
          <w:rFonts w:ascii="Times New Roman"/>
          <w:sz w:val="24"/>
        </w:rPr>
        <w:t>E)   Climate action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65)</w:t>
        <w:tab/>
      </w:r>
      <w:r>
        <w:rPr>
          <w:rFonts w:ascii="Times New Roman"/>
          <w:sz w:val="24"/>
        </w:rPr>
        <w:t>Which of the following is the best short description of the sustainable development goals?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set of international goals to protect the environment and also promote a good and productive life for people</w:t>
      </w:r>
      <w:r>
        <w:rPr>
          <w:rFonts w:ascii="Times New Roman"/>
          <w:sz w:val="24"/>
        </w:rPr>
        <w:tab/>
        <w:br/>
        <w:tab/>
      </w:r>
      <w:r>
        <w:rPr>
          <w:rFonts w:ascii="Times New Roman"/>
          <w:sz w:val="24"/>
        </w:rPr>
        <w:t>B)   A set of international goals to protect the environment</w:t>
      </w:r>
      <w:r>
        <w:rPr>
          <w:rFonts w:ascii="Times New Roman"/>
          <w:sz w:val="24"/>
        </w:rPr>
        <w:br/>
        <w:tab/>
      </w:r>
      <w:r>
        <w:rPr>
          <w:rFonts w:ascii="Times New Roman"/>
          <w:sz w:val="24"/>
        </w:rPr>
        <w:t>C)   A plan to increase the wealth of all people by increasing industry</w:t>
      </w:r>
      <w:r>
        <w:rPr>
          <w:rFonts w:ascii="Times New Roman"/>
          <w:sz w:val="24"/>
        </w:rPr>
        <w:br/>
        <w:tab/>
      </w:r>
      <w:r>
        <w:rPr>
          <w:rFonts w:ascii="Times New Roman"/>
          <w:sz w:val="24"/>
        </w:rPr>
        <w:t>D)   A set of international goals focused on reversing climate change</w:t>
      </w:r>
      <w:r>
        <w:rPr>
          <w:rFonts w:ascii="Times New Roman"/>
          <w:sz w:val="24"/>
        </w:rPr>
        <w:br/>
        <w:tab/>
      </w:r>
      <w:r>
        <w:rPr>
          <w:rFonts w:ascii="Times New Roman"/>
          <w:sz w:val="24"/>
        </w:rPr>
        <w:t>E)   A set of international goals to combat poverty, but not address the environment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66)</w:t>
        <w:tab/>
      </w:r>
      <w:r>
        <w:rPr>
          <w:rFonts w:ascii="Times New Roman"/>
          <w:sz w:val="24"/>
        </w:rPr>
        <w:t>Salt marshes along the coast serve as a nursery site for juvenile fish including those that are important to the fishing industry. It is a natural habitat where these fish can develop before they move out to the ocean habitats. The salt marsh in this example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 ecosystem service.</w:t>
      </w:r>
      <w:r>
        <w:rPr>
          <w:rFonts w:ascii="Times New Roman"/>
          <w:sz w:val="24"/>
        </w:rPr>
        <w:tab/>
        <w:br/>
        <w:tab/>
      </w:r>
      <w:r>
        <w:rPr>
          <w:rFonts w:ascii="Times New Roman"/>
          <w:sz w:val="24"/>
        </w:rPr>
        <w:t>B)   the tragedy of the commons.</w:t>
      </w:r>
      <w:r>
        <w:rPr>
          <w:rFonts w:ascii="Times New Roman"/>
          <w:sz w:val="24"/>
        </w:rPr>
        <w:br/>
        <w:tab/>
      </w:r>
      <w:r>
        <w:rPr>
          <w:rFonts w:ascii="Times New Roman"/>
          <w:sz w:val="24"/>
        </w:rPr>
        <w:t>C)   sustainable development.</w:t>
      </w:r>
      <w:r>
        <w:rPr>
          <w:rFonts w:ascii="Times New Roman"/>
          <w:sz w:val="24"/>
        </w:rPr>
        <w:br/>
        <w:tab/>
      </w:r>
      <w:r>
        <w:rPr>
          <w:rFonts w:ascii="Times New Roman"/>
          <w:sz w:val="24"/>
        </w:rPr>
        <w:t>D)   biodiversity.</w:t>
      </w:r>
      <w:r>
        <w:rPr>
          <w:rFonts w:ascii="Times New Roman"/>
          <w:sz w:val="24"/>
        </w:rPr>
        <w:br/>
        <w:tab/>
      </w:r>
      <w:r>
        <w:rPr>
          <w:rFonts w:ascii="Times New Roman"/>
          <w:sz w:val="24"/>
        </w:rPr>
        <w:t>E)   throughput.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67)</w:t>
        <w:tab/>
      </w:r>
      <w:r>
        <w:rPr>
          <w:rFonts w:ascii="Times New Roman"/>
          <w:sz w:val="24"/>
        </w:rPr>
        <w:t>Your friend explains that she believes water in rivers should be protected from pollution because that is where many people get their drinking water. In this case, your friend assigns _____________ to the rivers.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instrumental value</w:t>
      </w:r>
      <w:r>
        <w:rPr>
          <w:rFonts w:ascii="Times New Roman"/>
          <w:sz w:val="24"/>
        </w:rPr>
        <w:tab/>
        <w:br/>
        <w:tab/>
      </w:r>
      <w:r>
        <w:rPr>
          <w:rFonts w:ascii="Times New Roman"/>
          <w:sz w:val="24"/>
        </w:rPr>
        <w:t>B)   intrinsic value</w:t>
      </w:r>
      <w:r>
        <w:rPr>
          <w:rFonts w:ascii="Times New Roman"/>
          <w:sz w:val="24"/>
        </w:rPr>
        <w:br/>
        <w:tab/>
      </w:r>
      <w:r>
        <w:rPr>
          <w:rFonts w:ascii="Times New Roman"/>
          <w:sz w:val="24"/>
        </w:rPr>
        <w:t>C)   moral value</w:t>
      </w:r>
      <w:r>
        <w:rPr>
          <w:rFonts w:ascii="Times New Roman"/>
          <w:sz w:val="24"/>
        </w:rPr>
        <w:br/>
        <w:tab/>
      </w:r>
      <w:r>
        <w:rPr>
          <w:rFonts w:ascii="Times New Roman"/>
          <w:sz w:val="24"/>
        </w:rPr>
        <w:t>D)   ethical value</w:t>
      </w:r>
      <w:r>
        <w:rPr>
          <w:rFonts w:ascii="Times New Roman"/>
          <w:sz w:val="24"/>
        </w:rPr>
        <w:br/>
        <w:tab/>
      </w:r>
      <w:r>
        <w:rPr>
          <w:rFonts w:ascii="Times New Roman"/>
          <w:sz w:val="24"/>
        </w:rPr>
        <w:t>E)   moral extensionism</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68)</w:t>
        <w:tab/>
      </w:r>
      <w:r>
        <w:rPr>
          <w:rFonts w:ascii="Times New Roman"/>
          <w:sz w:val="24"/>
        </w:rPr>
        <w:t>Which of the following is incorrect regarding quality of life indicators for the most-developed countries?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Lower carbon dioxide emissions per capita</w:t>
      </w:r>
      <w:r>
        <w:rPr>
          <w:rFonts w:ascii="Times New Roman"/>
          <w:sz w:val="24"/>
        </w:rPr>
        <w:tab/>
        <w:br/>
        <w:tab/>
      </w:r>
      <w:r>
        <w:rPr>
          <w:rFonts w:ascii="Times New Roman"/>
          <w:sz w:val="24"/>
        </w:rPr>
        <w:t>B)   Lower infant mortality</w:t>
      </w:r>
      <w:r>
        <w:rPr>
          <w:rFonts w:ascii="Times New Roman"/>
          <w:sz w:val="24"/>
        </w:rPr>
        <w:br/>
        <w:tab/>
      </w:r>
      <w:r>
        <w:rPr>
          <w:rFonts w:ascii="Times New Roman"/>
          <w:sz w:val="24"/>
        </w:rPr>
        <w:t>C)   Lower total fertility</w:t>
      </w:r>
      <w:r>
        <w:rPr>
          <w:rFonts w:ascii="Times New Roman"/>
          <w:sz w:val="24"/>
        </w:rPr>
        <w:br/>
        <w:tab/>
      </w:r>
      <w:r>
        <w:rPr>
          <w:rFonts w:ascii="Times New Roman"/>
          <w:sz w:val="24"/>
        </w:rPr>
        <w:t>D)   Higher life expectancy</w:t>
      </w:r>
      <w:r>
        <w:rPr>
          <w:rFonts w:ascii="Times New Roman"/>
          <w:sz w:val="24"/>
        </w:rPr>
        <w:br/>
        <w:tab/>
      </w:r>
      <w:r>
        <w:rPr>
          <w:rFonts w:ascii="Times New Roman"/>
          <w:sz w:val="24"/>
        </w:rPr>
        <w:t>E)   Higher female secondary education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69)</w:t>
        <w:tab/>
      </w:r>
      <w:r>
        <w:rPr>
          <w:rFonts w:ascii="Times New Roman"/>
          <w:sz w:val="24"/>
        </w:rPr>
        <w:t>Which of the following is a correct pattern for environmental indicators?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As wealth increases, greenhouse gas emissions increase.</w:t>
      </w:r>
      <w:r>
        <w:rPr>
          <w:rFonts w:ascii="Times New Roman"/>
          <w:sz w:val="24"/>
        </w:rPr>
        <w:tab/>
        <w:br/>
        <w:tab/>
      </w:r>
      <w:r>
        <w:rPr>
          <w:rFonts w:ascii="Times New Roman"/>
          <w:sz w:val="24"/>
        </w:rPr>
        <w:t>B)   As wealth increases, water contamination increases.</w:t>
      </w:r>
      <w:r>
        <w:rPr>
          <w:rFonts w:ascii="Times New Roman"/>
          <w:sz w:val="24"/>
        </w:rPr>
        <w:br/>
        <w:tab/>
      </w:r>
      <w:r>
        <w:rPr>
          <w:rFonts w:ascii="Times New Roman"/>
          <w:sz w:val="24"/>
        </w:rPr>
        <w:t>C)   As wealth increases air pollution decreases.</w:t>
      </w:r>
      <w:r>
        <w:rPr>
          <w:rFonts w:ascii="Times New Roman"/>
          <w:sz w:val="24"/>
        </w:rPr>
        <w:br/>
        <w:tab/>
      </w:r>
      <w:r>
        <w:rPr>
          <w:rFonts w:ascii="Times New Roman"/>
          <w:sz w:val="24"/>
        </w:rPr>
        <w:t>D)   As wealth increases air pollution is not a factor.</w:t>
      </w:r>
      <w:r>
        <w:rPr>
          <w:rFonts w:ascii="Times New Roman"/>
          <w:sz w:val="24"/>
        </w:rPr>
        <w:br/>
        <w:tab/>
      </w:r>
      <w:r>
        <w:rPr>
          <w:rFonts w:ascii="Times New Roman"/>
          <w:sz w:val="24"/>
        </w:rPr>
        <w:t>E)   As wealth increases, the environment is less affected.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70)</w:t>
        <w:tab/>
      </w:r>
      <w:r>
        <w:rPr>
          <w:rFonts w:ascii="Times New Roman"/>
          <w:sz w:val="24"/>
        </w:rPr>
        <w:t>Sustainable development is most similar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utilitarian conservation.</w:t>
      </w:r>
      <w:r>
        <w:rPr>
          <w:rFonts w:ascii="Times New Roman"/>
          <w:sz w:val="24"/>
        </w:rPr>
        <w:tab/>
        <w:br/>
        <w:tab/>
      </w:r>
      <w:r>
        <w:rPr>
          <w:rFonts w:ascii="Times New Roman"/>
          <w:sz w:val="24"/>
        </w:rPr>
        <w:t>B)   biocentric preservation.</w:t>
      </w:r>
      <w:r>
        <w:rPr>
          <w:rFonts w:ascii="Times New Roman"/>
          <w:sz w:val="24"/>
        </w:rPr>
        <w:br/>
        <w:tab/>
      </w:r>
      <w:r>
        <w:rPr>
          <w:rFonts w:ascii="Times New Roman"/>
          <w:sz w:val="24"/>
        </w:rPr>
        <w:t>C)   industrialization.</w:t>
      </w:r>
      <w:r>
        <w:rPr>
          <w:rFonts w:ascii="Times New Roman"/>
          <w:sz w:val="24"/>
        </w:rPr>
        <w:br/>
        <w:tab/>
      </w:r>
      <w:r>
        <w:rPr>
          <w:rFonts w:ascii="Times New Roman"/>
          <w:sz w:val="24"/>
        </w:rPr>
        <w:t>D)   environmentalism.</w:t>
      </w:r>
      <w:r>
        <w:rPr>
          <w:rFonts w:ascii="Times New Roman"/>
          <w:sz w:val="24"/>
        </w:rPr>
        <w:br/>
        <w:tab/>
      </w:r>
      <w:r>
        <w:rPr>
          <w:rFonts w:ascii="Times New Roman"/>
          <w:sz w:val="24"/>
        </w:rPr>
        <w:t>E)   economic development.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71)</w:t>
        <w:tab/>
      </w:r>
      <w:r>
        <w:rPr>
          <w:rFonts w:ascii="Times New Roman"/>
          <w:b w:val="false"/>
          <w:i w:val="false"/>
          <w:color w:val="000000"/>
          <w:sz w:val="24"/>
        </w:rPr>
        <w:t>John Muir believed that nature had intrinsic value because it was part of God’s creation not because it could be useful to man. This is an example of</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biocentric preservation.</w:t>
      </w:r>
      <w:r>
        <w:rPr>
          <w:rFonts w:ascii="Times New Roman"/>
          <w:sz w:val="24"/>
        </w:rPr>
        <w:tab/>
        <w:br/>
        <w:tab/>
      </w:r>
      <w:r>
        <w:rPr>
          <w:rFonts w:ascii="Times New Roman"/>
          <w:sz w:val="24"/>
        </w:rPr>
        <w:t>B)   utilitarian conservation.</w:t>
      </w:r>
      <w:r>
        <w:rPr>
          <w:rFonts w:ascii="Times New Roman"/>
          <w:sz w:val="24"/>
        </w:rPr>
        <w:br/>
        <w:tab/>
      </w:r>
      <w:r>
        <w:rPr>
          <w:rFonts w:ascii="Times New Roman"/>
          <w:sz w:val="24"/>
        </w:rPr>
        <w:t>C)   industrialization.</w:t>
      </w:r>
      <w:r>
        <w:rPr>
          <w:rFonts w:ascii="Times New Roman"/>
          <w:sz w:val="24"/>
        </w:rPr>
        <w:br/>
        <w:tab/>
      </w:r>
      <w:r>
        <w:rPr>
          <w:rFonts w:ascii="Times New Roman"/>
          <w:sz w:val="24"/>
        </w:rPr>
        <w:t>D)   environmentalism.</w:t>
      </w:r>
      <w:r>
        <w:rPr>
          <w:rFonts w:ascii="Times New Roman"/>
          <w:sz w:val="24"/>
        </w:rPr>
        <w:br/>
        <w:tab/>
      </w:r>
      <w:r>
        <w:rPr>
          <w:rFonts w:ascii="Times New Roman"/>
          <w:sz w:val="24"/>
        </w:rPr>
        <w:t>E)   economic development.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72)</w:t>
        <w:tab/>
      </w:r>
      <w:r>
        <w:rPr>
          <w:rFonts w:ascii="Times New Roman"/>
          <w:sz w:val="24"/>
        </w:rPr>
        <w:t>The text suggests there is not a strong connection between poverty and environmental degradation.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73)</w:t>
        <w:tab/>
      </w:r>
      <w:r>
        <w:rPr>
          <w:rFonts w:ascii="Times New Roman"/>
          <w:sz w:val="24"/>
        </w:rPr>
        <w:t>Most people agree that global climate change is not a real environmental threat.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74)</w:t>
        <w:tab/>
      </w:r>
      <w:r>
        <w:rPr>
          <w:rFonts w:ascii="Times New Roman"/>
          <w:sz w:val="24"/>
        </w:rPr>
        <w:t>Loss of indigenous cultures is accompanied by loss of unique understanding of nature.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75)</w:t>
        <w:tab/>
      </w:r>
      <w:r>
        <w:rPr>
          <w:rFonts w:ascii="Times New Roman"/>
          <w:b w:val="false"/>
          <w:i w:val="false"/>
          <w:color w:val="000000"/>
          <w:sz w:val="24"/>
        </w:rPr>
        <w:t>An important reason for determining the size of a society's ecological footprint is to determine the sustainability of its lifestyle.</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76)</w:t>
        <w:tab/>
      </w:r>
      <w:r>
        <w:rPr>
          <w:rFonts w:ascii="Times New Roman"/>
          <w:sz w:val="24"/>
        </w:rPr>
        <w:t>One of the earliest models for conservation in the United States was based on utilitarian conservation, for which nature was conserved not to protect biodiversity, but to provide jobs and resources.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77)</w:t>
        <w:tab/>
      </w:r>
      <w:r>
        <w:rPr>
          <w:rFonts w:ascii="Times New Roman"/>
          <w:sz w:val="24"/>
        </w:rPr>
        <w:t>The ecological footprint of countries like Madagascar and the United States are very similar.</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Chapter 01 Test Bank: Understanding Our Environment</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55)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59)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72)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73)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74)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75)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76)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77) FALSE</w:t>
        <w:b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