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80pt;width:180pt">
                  <v:imagedata r:id="rId4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Given: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27" type="#_x0000_t75" style="height:8.25pt;width:30.7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028" type="#_x0000_t75" style="height:9pt;width:117.7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;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4"/>
              </w:rPr>
              <w:pict>
                <v:shape id="_x0000_i1029" type="#_x0000_t75" style="height:8.25pt;width:14.2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a right angle.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Prove: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30" type="#_x0000_t75" style="height:8.25pt;width:13.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4"/>
                <w:sz w:val="22"/>
                <w:szCs w:val="22"/>
                <w:bdr w:val="nil"/>
                <w:rtl w:val="0"/>
              </w:rPr>
              <w:pict>
                <v:shape id="_x0000_i1031" type="#_x0000_t75" style="height:7.5pt;width:14.2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are complementary.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Provide all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statements and reasons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for this proof.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7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Proof: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S1.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2"/>
                      <w:szCs w:val="22"/>
                      <w:bdr w:val="nil"/>
                      <w:rtl w:val="0"/>
                    </w:rPr>
                    <w:pict>
                      <v:shape id="_x0000_i1032" type="#_x0000_t75" style="height:9pt;width:117.75pt">
                        <v:imagedata r:id="rId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R1. Given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S2.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33" type="#_x0000_t75" style="height:8.25pt;width:14.25pt">
                        <v:imagedata r:id="rId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a right angle. R2. Given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S3.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34" type="#_x0000_t75" style="height:8.25pt;width:45pt">
                        <v:imagedata r:id="rId1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R3. Definition of right angle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S4.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035" type="#_x0000_t75" style="height:16.5pt;width:119.25pt">
                        <v:imagedata r:id="rId1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R4. Substitution Prop. of Equality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S5.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2"/>
                      <w:szCs w:val="22"/>
                      <w:bdr w:val="nil"/>
                      <w:rtl w:val="0"/>
                    </w:rPr>
                    <w:pict>
                      <v:shape id="_x0000_i1036" type="#_x0000_t75" style="height:9pt;width:78pt">
                        <v:imagedata r:id="rId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R5. Subtraction Property of Equality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S6.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37" type="#_x0000_t75" style="height:8.25pt;width:13.5pt">
                        <v:imagedata r:id="rId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4"/>
                      <w:sz w:val="22"/>
                      <w:szCs w:val="22"/>
                      <w:bdr w:val="nil"/>
                      <w:rtl w:val="0"/>
                    </w:rPr>
                    <w:pict>
                      <v:shape id="_x0000_i1038" type="#_x0000_t75" style="height:7.5pt;width:14.25pt">
                        <v:imagedata r:id="rId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comp. R6. Definition of complementary angles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1"/>
                <w:sz w:val="22"/>
                <w:szCs w:val="22"/>
                <w:bdr w:val="nil"/>
                <w:rtl w:val="0"/>
              </w:rPr>
              <w:pict>
                <v:shape id="_x0000_i1039" type="#_x0000_t75" style="height:10.5pt;width:77.25pt">
                  <v:imagedata r:id="rId1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Prove: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40" type="#_x0000_t75" style="height:8.25pt;width:23.25pt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Provide the missing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reasons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for this proof: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S1.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1"/>
                <w:sz w:val="22"/>
                <w:szCs w:val="22"/>
                <w:bdr w:val="nil"/>
                <w:rtl w:val="0"/>
              </w:rPr>
              <w:pict>
                <v:shape id="_x0000_i1041" type="#_x0000_t75" style="height:10.5pt;width:77.25pt">
                  <v:imagedata r:id="rId1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R1.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S2.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042" type="#_x0000_t75" style="height:9pt;width:67.5pt">
                  <v:imagedata r:id="rId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R2.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S3.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43" type="#_x0000_t75" style="height:8.25pt;width:48.75pt">
                  <v:imagedata r:id="rId1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R3.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S4.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44" type="#_x0000_t75" style="height:8.25pt;width:34.5pt">
                  <v:imagedata r:id="rId1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R4.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S5.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45" type="#_x0000_t75" style="height:8.25pt;width:23.25pt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R5.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39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R1. Given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R2. Distributive Law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R3. Substitution Property of Equality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R4. Addition Property of Equality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R5. Division (or Multiplication) Prop. of Eq.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46" type="#_x0000_t75" style="height:15pt;width:111pt">
                  <v:imagedata r:id="rId1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Prove: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47" type="#_x0000_t75" style="height:8.25pt;width:23.25pt">
                  <v:imagedata r:id="rId1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Provide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statements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for this proof.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S1. R1. Given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S2. R2. Distributive Law (FOIL)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S3. R3. Substitution Proerty of Equality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S4. R4. Addition Property of Equality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25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S1.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48" type="#_x0000_t75" style="height:15pt;width:111pt">
                        <v:imagedata r:id="rId1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S2.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9" type="#_x0000_t75" style="height:13.5pt;width:96.75pt">
                        <v:imagedata r:id="rId2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S3.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50" type="#_x0000_t75" style="height:8.25pt;width:62.25pt">
                        <v:imagedata r:id="rId2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S4.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51" type="#_x0000_t75" style="height:8.25pt;width:23.25pt">
                        <v:imagedata r:id="rId19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052" type="#_x0000_t75" style="height:15pt;width:41.25pt">
                  <v:imagedata r:id="rId2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Prove: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53" type="#_x0000_t75" style="height:8.25pt;width:35.25pt">
                  <v:imagedata r:id="rId2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Supply all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statements and reasons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for the proof.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Proof: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S1.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54" type="#_x0000_t75" style="height:15pt;width:41.25pt">
                        <v:imagedata r:id="rId2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R1. Given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S2.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55" type="#_x0000_t75" style="height:15pt;width:36pt">
                        <v:imagedata r:id="rId2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R2. Subraction Prop. of Equality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S3.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56" type="#_x0000_t75" style="height:8.25pt;width:35.25pt">
                        <v:imagedata r:id="rId2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R3. Multiplication Property of Equality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57" type="#_x0000_t75" style="height:180pt;width:180pt">
                  <v:imagedata r:id="rId25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4"/>
                <w:sz w:val="22"/>
                <w:szCs w:val="22"/>
                <w:bdr w:val="nil"/>
                <w:rtl w:val="0"/>
              </w:rPr>
              <w:pict>
                <v:shape id="_x0000_i1058" type="#_x0000_t75" style="height:7.5pt;width:33.75pt">
                  <v:imagedata r:id="rId2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 a right angle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Prove: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59" type="#_x0000_t75" style="height:8.25pt;width:33pt">
                  <v:imagedata r:id="rId2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60" type="#_x0000_t75" style="height:8.25pt;width:32.25pt">
                  <v:imagedata r:id="rId2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are complementary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Supply missing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statements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missing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reasons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for this proof.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S1. R1. Given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S2.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61" type="#_x0000_t75" style="height:8.25pt;width:64.5pt">
                  <v:imagedata r:id="rId2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R2.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S3.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062" type="#_x0000_t75" style="height:9pt;width:145.5pt">
                  <v:imagedata r:id="rId3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R3. Angle-Addition Postulate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S4.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063" type="#_x0000_t75" style="height:9pt;width:115.5pt">
                  <v:imagedata r:id="rId3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R4.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S5. R5.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37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S1.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4"/>
                      <w:sz w:val="22"/>
                      <w:szCs w:val="22"/>
                      <w:bdr w:val="nil"/>
                      <w:rtl w:val="0"/>
                    </w:rPr>
                    <w:pict>
                      <v:shape id="_x0000_i1064" type="#_x0000_t75" style="height:7.5pt;width:33.75pt">
                        <v:imagedata r:id="rId2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a right angle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R2. Definition of right angle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R4. Substitution Property of Equality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S5.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65" type="#_x0000_t75" style="height:8.25pt;width:33pt">
                        <v:imagedata r:id="rId2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66" type="#_x0000_t75" style="height:8.25pt;width:32.25pt">
                        <v:imagedata r:id="rId2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complementary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R5. Definition of complementary angles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67" type="#_x0000_t75" style="height:180pt;width:180pt">
                  <v:imagedata r:id="rId32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as shown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Prove: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068" type="#_x0000_t75" style="height:9pt;width:97.5pt">
                  <v:imagedata r:id="rId3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Supply missing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statements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missing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reasons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for this proof: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S1. R1.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S2.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069" type="#_x0000_t75" style="height:9pt;width:70.5pt">
                  <v:imagedata r:id="rId3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R2.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S3.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070" type="#_x0000_t75" style="height:9pt;width:1in">
                  <v:imagedata r:id="rId3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R3. Segment-Addition Postulate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S4. R4. Substitution Property of Equality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28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S1.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as shown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R1. Given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R2. Segment-Addition Postulate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S4.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2"/>
                      <w:szCs w:val="22"/>
                      <w:bdr w:val="nil"/>
                      <w:rtl w:val="0"/>
                    </w:rPr>
                    <w:pict>
                      <v:shape id="_x0000_i1071" type="#_x0000_t75" style="height:9pt;width:97.5pt">
                        <v:imagedata r:id="rId33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72" type="#_x0000_t75" style="height:8.25pt;width:9.75pt">
                  <v:imagedata r:id="rId3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is complementary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73" type="#_x0000_t75" style="height:8.25pt;width:12pt">
                  <v:imagedata r:id="rId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;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4"/>
              </w:rPr>
              <w:pict>
                <v:shape id="_x0000_i1074" type="#_x0000_t75" style="height:8.25pt;width:11.25pt">
                  <v:imagedata r:id="rId3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complementary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75" type="#_x0000_t75" style="height:8.25pt;width:12pt">
                  <v:imagedata r:id="rId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(no drawing provided)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Prove: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76" type="#_x0000_t75" style="height:8.25pt;width:32.25pt">
                  <v:imagedata r:id="rId3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Supply missing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reasons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for this proof.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S1.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77" type="#_x0000_t75" style="height:8.25pt;width:9.75pt">
                  <v:imagedata r:id="rId3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is complementary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78" type="#_x0000_t75" style="height:8.25pt;width:12pt">
                  <v:imagedata r:id="rId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R1.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S2.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79" type="#_x0000_t75" style="height:8.25pt;width:11.25pt">
                  <v:imagedata r:id="rId3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is complementary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80" type="#_x0000_t75" style="height:8.25pt;width:12pt">
                  <v:imagedata r:id="rId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R2.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S3.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081" type="#_x0000_t75" style="height:9pt;width:1in">
                  <v:imagedata r:id="rId4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R3.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S4.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082" type="#_x0000_t75" style="height:9pt;width:73.5pt">
                  <v:imagedata r:id="rId4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R4.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S5.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083" type="#_x0000_t75" style="height:9pt;width:111pt">
                  <v:imagedata r:id="rId4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R5.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S6.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84" type="#_x0000_t75" style="height:8.25pt;width:48pt">
                  <v:imagedata r:id="rId4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R6.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S7,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85" type="#_x0000_t75" style="height:8.25pt;width:32.25pt">
                  <v:imagedata r:id="rId3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R7.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35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R1. Given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R2. Given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R3. Definition of complementary angles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R4. Definition of complementary angles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R5. Substitution Property of Equality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R6. Subtraction Prperty of Equality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R7. Definition of Congruent Angles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86" type="#_x0000_t75" style="height:180pt;width:180pt">
                  <v:imagedata r:id="rId44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87" type="#_x0000_t75" style="height:8.25pt;width:11.25pt">
                  <v:imagedata r:id="rId3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88" type="#_x0000_t75" style="height:8.25pt;width:12pt">
                  <v:imagedata r:id="rId4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are supplementary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Prove: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89" type="#_x0000_t75" style="height:8.25pt;width:34.5pt">
                  <v:imagedata r:id="rId4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Supply missing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statements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missing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reasons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for this proof.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S1.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90" type="#_x0000_t75" style="height:8.25pt;width:11.25pt">
                  <v:imagedata r:id="rId3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91" type="#_x0000_t75" style="height:8.25pt;width:12pt">
                  <v:imagedata r:id="rId4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are supplementary R1.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S2. R2. If the exterior sides of 2 adjacent angles form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straight line, the angles are supplementary.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S3. R3. Two angles that are supplementray to the same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angle are congruent.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28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R1. Given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S2.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92" type="#_x0000_t75" style="height:8.25pt;width:12pt">
                        <v:imagedata r:id="rId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93" type="#_x0000_t75" style="height:8.25pt;width:12pt">
                        <v:imagedata r:id="rId4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supplementary.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S3.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094" type="#_x0000_t75" style="height:8.25pt;width:34.5pt">
                        <v:imagedata r:id="rId46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95" type="#_x0000_t75" style="height:180pt;width:180pt">
                  <v:imagedata r:id="rId47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Provide missing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statements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reasons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for the following proof.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96" type="#_x0000_t75" style="height:14.25pt;width:21pt">
                  <v:imagedata r:id="rId4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bisects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97" type="#_x0000_t75" style="height:8.25pt;width:28.5pt">
                  <v:imagedata r:id="rId4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Prove: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1"/>
                <w:sz w:val="22"/>
                <w:szCs w:val="22"/>
                <w:bdr w:val="nil"/>
                <w:rtl w:val="0"/>
              </w:rPr>
              <w:pict>
                <v:shape id="_x0000_i1098" type="#_x0000_t75" style="height:10.5pt;width:101.25pt">
                  <v:imagedata r:id="rId5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S1. R1. Given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S2.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099" type="#_x0000_t75" style="height:8.25pt;width:87.75pt">
                  <v:imagedata r:id="rId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R2.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S3. R3. Angle-Addition Postulate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S4.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2"/>
                <w:sz w:val="22"/>
                <w:szCs w:val="22"/>
                <w:bdr w:val="nil"/>
                <w:rtl w:val="0"/>
              </w:rPr>
              <w:pict>
                <v:shape id="_x0000_i1100" type="#_x0000_t75" style="height:9pt;width:135pt">
                  <v:imagedata r:id="rId5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R4.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or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32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S1. Given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R2. Definition of angle-bisector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S3.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2"/>
                      <w:szCs w:val="22"/>
                      <w:bdr w:val="nil"/>
                      <w:rtl w:val="0"/>
                    </w:rPr>
                    <w:pict>
                      <v:shape id="_x0000_i1101" type="#_x0000_t75" style="height:9pt;width:135.75pt">
                        <v:imagedata r:id="rId5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S4.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1"/>
                      <w:sz w:val="22"/>
                      <w:szCs w:val="22"/>
                      <w:bdr w:val="nil"/>
                      <w:rtl w:val="0"/>
                    </w:rPr>
                    <w:pict>
                      <v:shape id="_x0000_i1102" type="#_x0000_t75" style="height:10.5pt;width:101.25pt">
                        <v:imagedata r:id="rId5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R4. Substitution Property of Equality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03" type="#_x0000_t75" style="height:180pt;width:180pt">
                  <v:imagedata r:id="rId54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Supply missing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statements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reasons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for the following proof.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04" type="#_x0000_t75" style="height:13.5pt;width:18pt">
                  <v:imagedata r:id="rId5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105" type="#_x0000_t75" style="height:15pt;width:21pt">
                  <v:imagedata r:id="rId5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intersect at point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Prove: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106" type="#_x0000_t75" style="height:8.25pt;width:32.25pt">
                  <v:imagedata r:id="rId3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S1. R1.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S2.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107" type="#_x0000_t75" style="height:8.25pt;width:9.75pt">
                  <v:imagedata r:id="rId3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108" type="#_x0000_t75" style="height:8.25pt;width:12pt">
                  <v:imagedata r:id="rId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are supp. R2.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S3. R3. If the exterior sides of two adjacent angles form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straight line, these angles are supplementary.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S4. R4. Two angles that are supplementary to the same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angle are congruent.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31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S1.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09" type="#_x0000_t75" style="height:13.5pt;width:18pt">
                        <v:imagedata r:id="rId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110" type="#_x0000_t75" style="height:15pt;width:21pt">
                        <v:imagedata r:id="rId5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intersect at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R1. Given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S3.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111" type="#_x0000_t75" style="height:8.25pt;width:11.25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112" type="#_x0000_t75" style="height:8.25pt;width:12pt">
                        <v:imagedata r:id="rId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supp.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S4.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113" type="#_x0000_t75" style="height:8.25pt;width:32.25pt">
                        <v:imagedata r:id="rId39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14" type="#_x0000_t75" style="height:180pt;width:180pt">
                  <v:imagedata r:id="rId57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Prove: Any two right angles are congruent.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following drawing. Provide all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statements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reasons.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Given: Right angles 1 and 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Prove: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115" type="#_x0000_t75" style="height:8.25pt;width:33pt">
                  <v:imagedata r:id="rId5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6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S1. Right angles 1 and 2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R1. Given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S2.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116" type="#_x0000_t75" style="height:8.25pt;width:40.5pt">
                        <v:imagedata r:id="rId5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117" type="#_x0000_t75" style="height:8.25pt;width:42.75pt">
                        <v:imagedata r:id="rId6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R2. The measure of a right angle is 90.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S3.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118" type="#_x0000_t75" style="height:8.25pt;width:48.75pt">
                        <v:imagedata r:id="rId6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R3. Substitution Property of Equality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S4.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119" type="#_x0000_t75" style="height:8.25pt;width:33pt">
                        <v:imagedata r:id="rId5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R4. Definition of congruent angles.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20" type="#_x0000_t75" style="height:180pt;width:180pt">
                  <v:imagedata r:id="rId62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Supply all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statements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reasons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in the following proof.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Given: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121" type="#_x0000_t75" style="height:8.25pt;width:28.5pt">
                  <v:imagedata r:id="rId4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 a right angle.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Prove: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122" type="#_x0000_t75" style="height:8.25pt;width:9.75pt">
                  <v:imagedata r:id="rId3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123" type="#_x0000_t75" style="height:8.25pt;width:12pt">
                  <v:imagedata r:id="rId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are complementary.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65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S1.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124" type="#_x0000_t75" style="height:8.25pt;width:28.5pt">
                        <v:imagedata r:id="rId4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a right angle. R1. Given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S2.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125" type="#_x0000_t75" style="height:8.25pt;width:59.25pt">
                        <v:imagedata r:id="rId6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R2. Definition of right angle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S3.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2"/>
                      <w:szCs w:val="22"/>
                      <w:bdr w:val="nil"/>
                      <w:rtl w:val="0"/>
                    </w:rPr>
                    <w:pict>
                      <v:shape id="_x0000_i1126" type="#_x0000_t75" style="height:9pt;width:96.75pt">
                        <v:imagedata r:id="rId6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R3. Angle-Addition Postulate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S4.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2"/>
                      <w:szCs w:val="22"/>
                      <w:bdr w:val="nil"/>
                      <w:rtl w:val="0"/>
                    </w:rPr>
                    <w:pict>
                      <v:shape id="_x0000_i1127" type="#_x0000_t75" style="height:9pt;width:1in">
                        <v:imagedata r:id="rId4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R4. Substitution Property of Equality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S5.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128" type="#_x0000_t75" style="height:8.25pt;width:9.75pt">
                        <v:imagedata r:id="rId3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129" type="#_x0000_t75" style="height:8.25pt;width:12pt">
                        <v:imagedata r:id="rId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complementary. R5. Definition of complementary angles.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30" type="#_x0000_t75" style="height:180pt;width:180pt">
                  <v:imagedata r:id="rId65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figure,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. Explain why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131" type="#_x0000_t75" style="height:8.25pt;width:9.75pt">
                  <v:imagedata r:id="rId3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2"/>
                <w:szCs w:val="22"/>
                <w:bdr w:val="nil"/>
                <w:rtl w:val="0"/>
              </w:rPr>
              <w:pict>
                <v:shape id="_x0000_i1132" type="#_x0000_t75" style="height:8.25pt;width:12pt">
                  <v:imagedata r:id="rId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must be supplementary.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6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In the figure,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133" type="#_x0000_t75" style="height:8.25pt;width:28.5pt">
                        <v:imagedata r:id="rId4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is a straight angle. By definition,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134" type="#_x0000_t75" style="height:8.25pt;width:65.25pt">
                        <v:imagedata r:id="rId6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But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2"/>
                      <w:szCs w:val="22"/>
                      <w:bdr w:val="nil"/>
                      <w:rtl w:val="0"/>
                    </w:rPr>
                    <w:pict>
                      <v:shape id="_x0000_i1135" type="#_x0000_t75" style="height:9pt;width:96.75pt">
                        <v:imagedata r:id="rId6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 the Angle-Addition Postulate.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2"/>
                      <w:szCs w:val="22"/>
                      <w:bdr w:val="nil"/>
                      <w:rtl w:val="0"/>
                    </w:rPr>
                    <w:pict>
                      <v:shape id="_x0000_i1136" type="#_x0000_t75" style="height:11pt;width:80pt">
                        <v:imagedata r:id="rId6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 substitution.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 definition,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137" type="#_x0000_t75" style="height:8.25pt;width:9.75pt">
                        <v:imagedata r:id="rId3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3"/>
                      <w:sz w:val="22"/>
                      <w:szCs w:val="22"/>
                      <w:bdr w:val="nil"/>
                      <w:rtl w:val="0"/>
                    </w:rPr>
                    <w:pict>
                      <v:shape id="_x0000_i1138" type="#_x0000_t75" style="height:8.25pt;width:12pt">
                        <v:imagedata r:id="rId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supplementary.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69"/>
      <w:footerReference w:type="default" r:id="rId70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01: Proof Problems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header" Target="header1.xml" /><Relationship Id="rId7" Type="http://schemas.openxmlformats.org/officeDocument/2006/relationships/image" Target="media/image4.png" /><Relationship Id="rId70" Type="http://schemas.openxmlformats.org/officeDocument/2006/relationships/footer" Target="footer1.xml" /><Relationship Id="rId71" Type="http://schemas.openxmlformats.org/officeDocument/2006/relationships/styles" Target="styles.xml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Proof Problems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Sergey Dyadura</vt:lpwstr>
  </property>
</Properties>
</file>