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Which of the following topics would be studied in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changes in airline travelers’ vacation plans due to changes in the prices of airline tickets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effects of a tax reduction on the profits of Home Depot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recessions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unemployment among workers displaced as more firms move to cloud-based applications</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basic concern of microeconomics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ensure that the government pursues the public good during pandemics.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make sure small businesses thrive.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study the choices people make, given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determine how unlimited resources can best be used to satisfy limited wants.</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How people choose among the alternatives available to them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not part of the study of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impossible to describe.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studied in 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unimportant to the study of microeconomics.</w:t>
                  </w:r>
                </w:p>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of the following is a microeconomic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reasons why a consumer buys more cheese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reasons why inflation is rising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the government will do to address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effect of the budget deficit on the rate of interest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 occurs in economics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we often do not have sufficient resources to achieve our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wants of individual consumers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poor people even in rich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taxes keep prices higher than they would otherwise be.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resources are scarce: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are insufficient to provide enough goods and services to satisfy all human material wants and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not enough of them for firms to produce goods and services</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are probably overvalued by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their supply is unlimited.</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central and fundamental theme in economics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me to have something, someone else must be willing to give it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is a rich country, but we are simply not aware of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not enough resources available to satisfy all the ways a society wants to use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we can build as much as we want, since resources are unlimited.</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In a society with a market economy, decisions made by society as a whole emerge from many individual choices. Which of the following exemplifies this phenomenon?</w:t>
            </w:r>
          </w:p>
          <w:p>
            <w:pPr>
              <w:pStyle w:val="p"/>
              <w:widowControl w:val="0"/>
              <w:bidi w:val="0"/>
              <w:spacing w:before="0" w:beforeAutospacing="0" w:after="0" w:afterAutospacing="0" w:line="257"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volume of work performed by the American workforce.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market demand for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Whether a firm is profitable enough to remain in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of these exemplify this phenomenon.</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_____________, that is,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decisions by an individual about what to do and what not to do, is the basis for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Individual choice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forces us to make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 failure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our interactions with other consumers (or individuals), we are forced to make choices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utility and demand exploitation.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efficiency considerations.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decisions made at the margin.</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 exists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making choices among two or more alternatives is unnecessary (i.e., there is no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can have as much of any good as they wish without giving up anything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can have more of a good only by giving up something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trade-off that arises because resources are limited is not a consideration.</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many freshwater lakes in the United States. However, freshwater is scarce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has no alternative 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is not enough of it to meet all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limits its use through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has a high opportunity cost.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Fresh water is considered a scarce good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enough of it is available to meet all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has limited 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most fresh water is hard to access.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is mostly privately owned.</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problem of determining what goods and services society should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exists because we can produce any amount of a good we need or want, making choice difficult.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exists because there are not enough resources to provide all the goods and services that people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would not exist if all levels of government would agree to supply goods and services to those that do not have enough.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would not exist if a central planning bureau were to decide how to allocate resources.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resource does NOT pertain to the production of avocados?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fertile land on which to grow avocado trees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workers to tend the land and water the plants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equipment to aid planting and harvesting avocado trees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income obtained from the sale of avocados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resource is anything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be used to produce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pay for.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must be given up to get something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be consumed readily by a market participant.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We have to make choices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we have unlimited income and must decide what to purchase.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resources available to us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resources we would like to use in production are 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with good planning, trade-offs can be avoided.</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sushi chef prepares a California roll for a customer. Which of the following factors is physical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sushi chef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knife use to cut the sushi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ingredients used to prepare the dish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skills the sushi chef has acquired that enables him to perform this feat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Susan is attending university and majoring in actuarial mathematics. Susan is thereby accumulating: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physical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human capital.</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item is NOT an example of a resource?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employees working for wages at your local McDonald’s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factory used to make airplane engines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loaf of bread purchased at your local grocery store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factor can BEST be described as a resource used to produce iPhones?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money from investors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wages of software engineers who code iPhones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software engineers who code iPhones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taxes on profits from the sale of iPhones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3"/>
              <w:gridCol w:w="8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amount you pay to take advantage of a lucrative opportunity.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payment not made for a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benefit derived from a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value of the best alternative forgone in making a choice between alternatives..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a good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smaller during periods of economic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equal to the monetary cost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larger during economic booms.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is given up to acquire the good.</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Whenever a good is purchased: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cost of the good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cost of the good is easy to measure in terms of the price paid for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overall efficiency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 will increasingly constrain the future availability of the good.</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can spend $300 on either a pair of new Air Jordan sneakers or a new skateboard. If you choose to buy the Air Jordans, the opportunity cost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enjoyment of the new skateboard.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the $300 and your enjoyment of the new skateboard.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impossible to determine.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Emma spends $40,000 for one year’s tuition at university. The opportunity cost of one year at university for Emma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whatever she would have purchased with the $40,000 had she not attended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whatever she would have earned had she not attended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whatever she would have purchased with the $40,000 plus whatever she would have earned had she not attended university.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state of New York allocates additional spending on after-school programs for at-risk youths, then the opportunity cost of these expenditures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zero, if the state is running a budget surplus.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dollar amount of the additional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relevant only if taxes must be raised to fund the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value of alternative expenditures forgone in making this allocation.</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Ralph is offered a free ticket to a Yankees game—a ticket he cannot resell. His opportunity cost of going to the baseball game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zero—the ticket was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price listed on the ticket.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whatever Ralph would have done had he not gone to the game.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price listed on the ticket and whatever Ralph would have done had he not gone to the game.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new Subway location has offered a prize—a free meal (valued at $5) each week for a year—to its first 100 customers on opening day. Isabella camped out for 48 hours before the opening to be one of the first 100 customers and successfully obtained the prize. The cost to Isabella of obtaining the “free meal a week for a year” prize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zero, since it was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$260—the amount that would have to be paid if it were not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whatever else she would have done with the 48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amount that would have to be paid if it were not free plus whatever else she would have done with the 48 hours.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King Taco charges the same price for everything on its menu: $5 will buy a taco, a burrito, or nachos. You buy the burrito and think that if you had not purchased the burrito, you would have purchased the taco. The opportunity cost of the burrito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forgone enjoyment of the taco.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 and your forgone enjoyment of the taco.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 and your forgone enjoyment of the taco and the nachos.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an economist, the cost of a good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dollar amount of money you paid to get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you gave up to get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always equal to the true market value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quantity of resources used to produce it.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BEST measure of the opportunity cost of a choice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dollar value of the cost of that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whatever you gave up to make that choice, even if no monetary costs are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cost associated with not taking full advantage of the opportunity offered by that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salary you did not make as a result of the choice.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cost of postponing the Tokyo Olympics to 2021 in the wake of the Covid-19 virus outbreak ________ an opportunity cost of hosting the 2020 Olympic Games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not; because few people attending the 2020 Olympics will spend much time outside Olympic venues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if the costs of the Tokyo postponement are equal to a significant percentage of the total amount spent by Tokyo taxpayers to host the 2020 Olympics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if the cost of postponing the Tokyo games would not occur unless Tokyo was hosting the 2020 Olympic games.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not; because the cost of postponing the Tokyo Olympics is a necessary expense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While buying refreshments for an upcoming party, you notice that a six-pack of Bud Lite Beer costs $6 and that a six-pack of Miller Lite Beer costs $8. You buy the six-pack of Miller Lite Beer, although you wonder if maybe two six-packs of Bud Lite Beer would have been a better choice. The opportunity cost of the Miller Lite Beer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six-pack of Bud Lite Beer.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six-packs of Bud Lite Beer.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$8 and the six-pack of Bud Lite Beer.</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sister tells you, “I haven’t been running the half marathon as before because I’m concerned about reinjuring my knee. See, there is always a cost to doing something. But if you don’t do anything, then there is no cost.” Your sister does not understand the economic concept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Savannah’s grandparents are excited about finally paying off their car because, as they say, “Our cost of driving is now zero.” Savannah should explain to them the economic concept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 if the additional cost of driving is zero, then their additional benefit is also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 by driving the car, they are giving up the opportunity to sell it, buy a smaller one, and pocket the difference.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efficiency: if their cost of driving is now zero, they should let Savannah and her sisters drive the car whenever they want. Savannah is better off, and her grandparents aren’t hurt.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equity: it is unfair that some people are still paying their car loans, while others are not.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University of Georgia recently received a large donation from a wealthy alumnus in the form of an old heritage mansion. The university plans to use the mansion for faculty parties and to house distinguished guests. The opportunity cost of the mansion to the university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zero, because it was a gift.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original cost of building the mansion.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amount the university would receive if it sold the mansion.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cost of catering parties at the mansion.</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Ryanair is considering offering discounted flights from New York to Honolulu. The airline is offering a free round-trip ticket to Hawaii to the first 600 people who show up at the new Honolulu counter in the airline’s main office, starting Monday, the first day of business. You arrive 24 hours before it is scheduled to open to be sure to get the free ticket, and you buy food from airport vendors while waiting in line. You successfully obtain the ticket. What was the cost to you of obtaining the ticket?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actual value of the ticket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cost of food while you waited in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cost of food while you waited in line and the opportunity cost of the time you spent in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actual value of the ticket and the cost of food while you waited in line.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friend comes up to you and offers you a free ticket to a Yankees game that night, and you decide to attend the game. The game takes five hours and costs you $25 for transportation. If you had not attended the game, you would have worked at your part-time job for $12 an hour. What is the cost to you of attending the game?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cost is zero—the ticket is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$55</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a student who owns his or her own apartment near the university campus and so does not need to live in a dorm, the cost of going to university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tuition and the cost of housing.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tuition, the cost of housing, and the cost of school supplies.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tuition, the cost of school supplies, and forgone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forgone income only.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have $5 to spend on a vending machine snack. A pack of gum will cost you $2.50, and a chocolate bar will also cost you $2.50. If you choose to buy the pack of gum, the opportunity cost of the gum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$2.50 plus the enjoyment you would have received from the chocolate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 minus the enjoyment you received from the pack of gum.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enjoyment you would have received from the chocolate bar.</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university student faces the difficult decision of how to spend one hour tonight. She could babysit her professor’s child at an hourly wage of $6; she could work at the college library at a wage of $12; or she could finish her economics homework assignment. If she chooses to complete her homework assignment, she has incurred an opportunity cost equal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you decide to go to Daytona with your friends during spring break, you cannot go to London with your brother in the summer.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decide to join the football team, but this means you can’t join the basketball team, as the practices for the two teams occur at the same time.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student center on campus has tacos, nachos, or club sandwiches for lunch, and they all cost the same. You decide to have a club sandwich today, but if they were out of club sandwiches, you would have had nachos. Your opportunity cost of buying a club sandwich is your foregone enjoyment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club sandwich.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nachos.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nachos and the taco.</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economic way of thinking entails: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analysis of costs, benefits, and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analysis of prices and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making choices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distinguishing between microeconomics and macroeconomics.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choice made at the margin: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involves distinguishing between microeconomics and 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an analysis of costs, benefits, and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a choice regarding whether to do a little more or a little less of an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involves comparing the costs and benefits of an activity.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decision is the BEST example of making a choice at the margin?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buying a new backpack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renewing your gym membership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drinking another cup of matcha tea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attending university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decide whether to eat one more slice of cheesecake based on how hungry you feel.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5"/>
              <w:gridCol w:w="8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People respond to incentives, exploiting opportunities to make themselves better off.</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notion of decisions at the margin concerns: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making incremental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choosing all or none of something.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buying stocks on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making difficult choices.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Scarlet is a manager at the local Apple store. In determining whether to buy a few additional iPhones, Scarlet chooses at the margin when she compares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total revenue from sales of iPhones to the total cost of buying iPhones.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extra revenue from selling a few additional iPhones to the extra cost of buying those iPhones.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extra revenue from selling a few additional iPhones to the average cost of buying those iPhones.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revenue from selling iPods to the revenue from selling iPhones.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BEST example of choosing at the margin is deciding whether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 a new tablet.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change your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eat another burger.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attend a Lakers game.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Ivanka will make $20 by working an additional hour, but she will lose an hour of studying for her economics test. Ivanka decides to study rather than work. Ivanka’s choice indicates that she: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4"/>
              <w:gridCol w:w="8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values an additional hour of studying more than the $20 she would earn 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values an hour of studying less than the $20 she would earn 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does not understand that there is no benefit from studying.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knows that she can make up the missing hours once the test is over.</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Thinking in economic terms, when Abigail decides whether to eat another banana split, she: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considers only the price of the banana split.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considers only how much additional exercise she will need to work off the calories gained by eating another banana split.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compares all of the benefits and costs of eating another banana split.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considers whether she can do so without anyone else noticing.</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which decision would marginal analysis be MOST relevant?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I go to university or get a job after finishing high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I eat another waffle?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I use my $200,000 inheritance as a down payment on a house or invest in the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I get married?</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which decision would marginal analysis be MOST relevant?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Georgina accept a job with American Airlines or with the Humane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Martin go to graduate school after finishing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Natalia emigrate to Canada or stay in Spain?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Abby work an additional hour or take a short nap?</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questions would NOT involve marginal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many minutes should I exercise?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many workers should I hire?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is an acceptable rate of negative side effects from a new medicine?.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I attend college?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questions would NOT involve marginal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4"/>
              <w:gridCol w:w="8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many minutes should I train at the gym?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many workers should I fire?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is an acceptable rate of absorption of a new medicine into the bloodstream?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I attend the Lakers game?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refers to decisions about whether or not to engage in a particular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primarily used when making an either–or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used primarily when deciding how much of an activity to undertake.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does not help when making a “how much” choice.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neighbor is planting her garden one afternoon when she stops to have a beer. She drinks one glass and is now deciding whether to have a second glass. This is an example of _____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After eating three churros, you decide to eat one more. Your choice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opportunity-cost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either–or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equity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decision.</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are planning to study 12 hours this week for your mathematics final and are considering studying a 13th hour. You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compare the benefits of one more hour of study with the cost of one less hour of sleep.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compare the benefits of one more hour of study with the cost of one less hour of studying calculus.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compare the benefits of one more hour of study with the cost of one less hour of work at Starbucks, your part-time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make your decision based on the cost of the next best alternative use of your time compared to the benefit of one more hour of study.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 is the study how of individuals decide: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whether to live on the margins of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whether to do a bit more of an activity or a bit less of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whether to attend a university or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large a down payment to make when buying a new house.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are analyzing a trade-off when you compare the _____ and _____ of doing something.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direct costs;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benefits; total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costs;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money costs; marginal benefits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which decision would marginal analysis be MOST relevant?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I invest my inheritance in real estate or put it all in the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After I graduate from college, should I go to graduate school or go directly into the job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is the right amount of hours to study for my exam?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I get a dog?</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football fans leave the game at the two-minute warning (especially when the outcome is pretty assured) to avoid the postgame traffic. These fans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considering that they have already paid for their tickets.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making a marginal decision by comparing the cost of leaving early to the benefit of leaving early.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thinking only about the benefits of avoiding traffic.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underestimating the value of staying for the rest of the game.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question is an example of marginal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many more houses can I build if I hire another building crew?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do tax cuts change investment opportunities to middle income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would be the impact of a trade embargo with China on labor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a commuter take the subway to work instead of driving.</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decision is an example of marginal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ordering Mexican food rather than eating leftover meatloaf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deciding whether to eat one more taco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using a coupon to save $2 on a burrito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writing a check to pay for Mexican delivery rather than using a credit card</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demonstrates how people respond to incentives to make themselves better off?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students major in mathematics when they hear that the salaries of statisticians are rising.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Students are assigned lab partners through a lottery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Students are encouraged to donate blood because it is the right thing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Students and faculty are encouraged to wear school colors during annual alumni week to support the college athletic teams.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Given that people usually exploit opportunities to make themselves better off, which of the following policies is MOST likely to reduce road congestion in Los Angeles (the worst traffic city in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2"/>
              <w:gridCol w:w="8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limited number of free parking passes for the first 100 who arrive prior to 6</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color w:val="000000"/>
                      <w:sz w:val="24"/>
                      <w:szCs w:val="24"/>
                      <w:bdr w:val="nil"/>
                      <w:rtl w:val="0"/>
                      <w:lang w:val="en-US" w:eastAsia="en-US"/>
                    </w:rPr>
                    <w:t>a.m</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toll road that requires each car to pay a congestion fee to enter the city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in the price of bus fare to and from the 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allowing electric cars to ride in the reserved bus lanes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method will MOST effectively encourage people to reduce their carbon footprint, given that people usually exploit opportunities to make themselves better off?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appealing to consumers to be good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publicizing the environmental benefits of a reduced carbon footprint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imposing a tax per unit of estimated car emissions generated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advertising different ways an individual can reduce one’s carbon footprint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method of discouraging speeding is likely to be MOST effective, given that people usually exploit opportunities to make themselves better off?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increasing the posted speed limit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increasing the fines associated with speeding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reminding drivers of the dangers of speeding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asking drivers to reduce speed because it makes the roads safer</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an attempt to reduce accidental driving deaths, some cities have offered money to people who phone in illegal driving behaviors to a telephone tip line. Under this program, the government uses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strike w:val="0"/>
                <w:color w:val="000000"/>
                <w:sz w:val="24"/>
                <w:szCs w:val="24"/>
                <w:u w:val="single"/>
                <w:bdr w:val="nil"/>
                <w:rtl w:val="0"/>
                <w:lang w:val="en-US" w:eastAsia="en-US"/>
              </w:rPr>
              <w:t>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influence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financial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gains from trade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people usually exploit opportunities to make themselves better off, if the price of gasoline falls and stays low for an extended period (as has been generally seen in the time of the coronavirus pandemic), we expect people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 the number of miles they drive.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 smaller and more fuel-efficient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use less public transportation.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ride their bicycles more.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people usually exploit opportunities to make themselves better off, if the price of gasoline falls and stays low for an extended period, we expect people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reduce their reliance on gasoline-powered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 larger and less fuel-efficient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use more public transportation.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ride bicycles.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Given that people usually exploit opportunities to make themselves better off, to encourage people to retire sooner, the government could: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Social Security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 the tax rate on older, unretired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eliminate tax benefits for retirees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 Social Security benefits.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people usually exploit opportunities to make themselves better off, to encourage young people to attend a university in their hometown or home state, local and in-state universities can: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charge higher tuition to in-state students.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award special scholarships to out-of-state students.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offer high-interest loans to in-state students.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offer lower tuition to in-state students.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Given that people usually exploit opportunities to make themselves better off, which method of energy conservation is likely to be MOST effective?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appealing to individuals to be good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asking citizens to voluntarily reduce their energy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imposing a per-unit tax on energy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advertising the negative environmental impact of overuse of energy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tend to believe that to change people’s behavior, you must: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make the cost associated with the behavior small.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change people’s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legislate that people act so as to bring about a desired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appeal to people’s general societal values.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true, according to standard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are scarce when they can satisfy everyone’s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a choice is what you must give up when choosing between alternatives.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typically do not make choices that will make them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Rational people use trade-off analysis when making “how much” decisions.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penthouse apartment in most high-rise apartment buildings usually costs more to rent than other apartments. This BEST illustrates the economic concept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Douglas County, Washington, apple production is limited by the number of acres available for agricultural production. Which economic concept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like to read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GQ</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Gentlemen’s Quarterly</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Golf Digest.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have only $6 to spend and can buy only one magazine, so you buy only</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Golf Digest.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economic concept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Samsung finds it difficult to hire enough skilled software engineers to program the popular Galaxy cell phone. Which economic concept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ceteris paribus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Texas, there has been a drought, and rural communities are fighting with urban areas over water. Which economic concept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among the four principles that underlie individual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not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Overall spending sometimes gets out of line with the economy’s productive capacity.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do not respond to incentives, exploiting opportunities to make themselves better off.</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the Chicago city manager receives complaints that the municipal courts are not fully accessible to individuals with disabilities, she responds that the $1 million improvement needed to address the problem will not happen because “that money could be spent building lavatory space for people with disabilities.”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move toward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achieve efficiency, government intervention can improve society’s welfare.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student center on campus has tacos, nachos, or club sandwiches for lunch, and they all cost the same. You love club sandwiches and nachos, but you decide to have a club sandwich today. If the student center were out of club sandwiches, you would have bought nachos.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person’s spending is another person’s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After running 5 miles at the school track, Erik decides to run one more lap around the track before lifting weights.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Sabrina has gone out to lunch three times this week. She has some extra money, so she decides to go out to lunch a fourth time.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busy mechanic needs to decide whether to stay at the garage and work on one more car or to go meet his wife for dinner.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equity versus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one person’s spending is another person’s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principle underlies the economics of individual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move toward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should be used as efficiently as possible to achieve society’s goals.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NOT one of the four principles of individual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take advantage of opportunities to make themselves better off only if there is no risk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scarce.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an example of individual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of Colorado announces plans to ban public gatherings without a permit.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Lorelei spends her allowance on candy to give to her sister.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France decides to withhold aid to Nigeria.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Libya decides to accept U.S. aid for humanitarian efforts.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make choices, people must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take opportunity cost into account when considering alternative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have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 free to choose as they wish, without constraint.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have unlimited access to information at no cost.</w:t>
                  </w:r>
                </w:p>
                <w:p>
                  <w:pPr>
                    <w:pStyle w:val="p"/>
                    <w:widowControl w:val="0"/>
                    <w:bidi w:val="0"/>
                    <w:spacing w:before="0" w:beforeAutospacing="0" w:after="0" w:afterAutospacing="0" w:line="257" w:lineRule="auto"/>
                    <w:jc w:val="left"/>
                  </w:pP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Delaware schools offered cash bonuses to students who scored high on the state’s standardized exams (Delaware Comprehensive Assessment System, or DCAS). The cash bonuses are motivated by which economic principle?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Grades are low in your economics class (as they tend to be), so your professor offers an optional assignment to boost your grade. Most students turn in the assignment. Which economic principle does this scenario BEST illustrate?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Los Angeles, LA Fitness (with over 700 locations) is offering a free one-year membership for the person who attends the most CrossFit classes in March. As a result, more people attend CrossFit classes in March. Which economic principle does this scenario BEST illustrate?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move toward equilibrium.</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typically leads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greater economic stability.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higher living standards for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overall higher prices.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book analyzes the advantages of specialization, using an eighteenth-century pin factory for illustration?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Free to Choose</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by Milton Friedman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The Wealth of Nations</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by Adam Smith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Das Kapital</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by Karl Marx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The General Theory</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by John Maynard Keynes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________ wrote ________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book that many credit with establishing economics as a discipline.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Milton Friedman;</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Free to Choose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Adam Smith;</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The Wealth of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Karl Marx;</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Das Kapital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John Maynard Keynes;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The General Theory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Increases in total output realized when individuals specialize in particular tasks and trade are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profits obtained from sales of a good or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 in the field of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trade-off between labor and capital.</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 arise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in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 choice and opportunity cost.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 exist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states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countries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of the above.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economic models of trade, when the United States and Canada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2"/>
              <w:gridCol w:w="8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will be worse off because wages in Canada are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Canada will be worse off because the United States is a stronger economic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Canada and the United States will be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Canada and the United States will be worse off.</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Consider a small village in rural Pennsylvania. Each individual relies on cooperation with others to further the collective good. Suppose that, instead, each individual were required to be self-sufficient. What do you think would happen to overall living standards in such a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living standards would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living standards would fall for some individuals but rise for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living standards would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it’s impossible to say how living standards would be affected.</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 scarcity is not a major economic concern in rich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Most opportunity costs are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economy can be in equilibrium when all individuals would be better off taking different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Very talented individuals, who can do most things better than most people, would benefit from specializing in one thing.</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and trade lead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learning general skills and earning a salary.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in total economic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lower living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higher prices.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phrase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gains from trade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refers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1"/>
              <w:gridCol w:w="8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profits obtained from selling a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in total output from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that one obtains by selling goods and services at a higher than average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that one obtains by taking advantage of a temporary discount, or sale price.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gain from trade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of specialization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can sell at a higher price than they buy the good itself.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self-sufficiency is the most efficient means of exchange.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of the principle of absolute advantage.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in production was the starting point for Adam Smith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The Wealth of Nations</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The General Theory</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Das Kapital</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Free to Choose</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neighbors, Virginia and Susan, are separated by a white fence. Each neighbor has a garden that grows potatoes and lima beans. To gain from trade, _____ can trade _____ to _____ for _____ if _____ is the more efficient grower of lima beans.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Virginia; lima beans; Susan; lima beans; Virginia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Susan; potatoes; Virginia; lima beans; Susan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Susan; lima beans; Virginia; potatoes; Virginia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Virginia; lima beans; Susan; potatoes; Virginia</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equilibrium exists: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individuals must have an unequal amount of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price in that market must be held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individual can make themself better off without making another participant in the market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number of buyers must be greater than the number of sellers.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 market is in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equilibrium will persist unless the government intervenes.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individual will be better off doing something different.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opportunities for some people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must be because the government has intervened in the market.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 exists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output is distributed equitably among market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 is completely eliminated.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individual could be better off by choosing a different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individual has an incentive to change his or her behavior.</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concept of equilibrium requires that all individuals have equal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 market is in equilibrium, the price in that market will not fluctuate by more than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market is in equilibrium when the number of buyers equals the number of sellers.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these statements are false.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 is not a major concern in many countries in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Most opportunity costs are determined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economic situation is in equilibrium when no individual would be better off taking a different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very talented, skilled individuals should not specialize, since they do not need help.</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soccer, when one coach decides to send in a substitute, the other manager often adjusts her lineup in response to that change. This sometimes causes the first manager to send in a different player. Once both managers decide that no more player substitutions will benefit their team, the situation has reached: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market.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use the term</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equilibrium</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describe a situation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individuals have equal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goods are distributed equitably across all market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equal numbers of buyers and sellers.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individual would be better off taking a different action than the one he or she has chosen.</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dozen friends get together for a bachelorette party to celebrate an upcoming wedding. If cake is served and cut into 12 pieces of the same size, and each of the 12 attendees gets a slice, the cake distribution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 but not equitable.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equitable but not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 and equitable.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equitable.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economy is inefficient if it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2"/>
              <w:gridCol w:w="8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possible to produce more of one good without producing less of another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possible to produce more of one good only by producing less of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possible to produce more of one good without producing less of another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producing a combination of goods.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an economy is in equilibrium, and no individual can improve her or his well-being by taking a different action, then the economy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marginally optimal.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trade-off between equity and efficiency is seen in the fact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3"/>
              <w:gridCol w:w="8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allocating resources fairly may increase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efficient allocation of resources may lead to an outcome that is least favorable.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policies that promote equity often come at a cost of decreased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allocating resources fairly may lead to efficiency.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economy is efficient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problem of resource scarcity has been eliminated.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output is distributed equally to all participants in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opportunities to make some people better off without making other people worse off have been exhausted.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opportunity costs have been eliminated.</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believe that resources should be used as efficiently as possible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achieve society’s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reduce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eliminate inequity.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maximize profits.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an economy is NOT efficient, it must be possible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eliminate inequity.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make some people better off without making others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the incentives of citizens to pursue their self-interest.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are used efficiently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 is no longer an 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are also used equitably.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every opportunity to make people better off without making others worse off has been seized.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 are still available.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Equity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many individuals get an equal share of the goods and services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everyone gets his or her fair share of the goods and services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is possible to produce more of some goods and services only if fewer other goods and services are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people obtain a disproportionate share of the goods and services produced, since incomes are not uniform.</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a reason that markets usually lead to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are naturally 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do not have the proper incentives to offer what people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encourages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Owing to the inefficient firm paradox, inefficient firms will gain business.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decrease in efficiency means that an economy has: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reduced its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decreased the equity of its distribution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made more people worse off without making others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decreased the incentives of its citizens to follow their own self-interest.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trade-off between equity and efficiency occurs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 allocations of resources are bad for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allocating resources fairly may lead to inefficiency.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proper tax must be levied to ensure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efficiency is not a trade-off; it is a politically unpopular ideal.</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Jacob is an economist working at the Federal Reserve Bank of New York. While having lunch with his mother, she asks him to tell her what efficiency means. As a proud son, Jacob tells his mother that economists define an efficient use of resources as a situation in which: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 can be made better off but only by making another person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persons can be made better off without making anyone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persons receive an equal share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persons are made worse off when one person is made better off.</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most cases, economic efficiency is achieved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incentives built into a market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increasing bank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choosing between opportunities that involve no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maximizing the utility of equity.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economy has achieved _____ if it has not passed up any opportunities to make some people better off without making others worse off.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global maximum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Efficiency exists when an economy realizes the minimum possible gains from trade, given the available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an economy is efficient, it is possible to make only a few people better off without reducing other individuals’ economic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efficiency exists when some of the opportunities to make people better off have been exploited.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Free markets usually lead to efficiency but not necessarily equity.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incentives built into a market economy ensure that resources are put to good use and that opportunities to make people better off are not wasted. This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often don’t fully exploit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usually lead to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should be used as efficiently as possible to achieve society’s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move toward equilibrium .</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fail: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intervention can be a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market realizes the maximum possible gains from the available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may still be an efficient allocation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goods and services are overproduced.</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the Dairy Farmers of America (an agricultural coop) restricts the supply of milk to increase the profits of dairy farmers, the milk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achieves an efficient outcome because profits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achieves an equitable outcome because farmers with greater resources receive profits commensurate with those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fails because there is no longer an efficient allocation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fails because there is no longer an equitable allocation of resources.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Everyone benefits from road signs that provide directions for motorists, yet the marginal benefit to any one individual usually falls short of the marginal cost.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 actions whose side effects are not properly taken into account by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party preventing mutually beneficial trades in an attempt to capture a greater share of resources for itself.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unsuitability of some goods to an efficient allocation by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regulating self-interest.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achieve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must surely achieve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must be intervening in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may intervene to improve society’s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firms should lower prices to achieve equilibrium.</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one parent picks up their child from day care, while the other parent stays home to make dinner. This is an example of the principle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move toward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policies can change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usually lead to efficiency.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interaction of individual choices underlies which economic principle?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is cheaper to buy apples in Washington state than in Austin, Texas because apples need lots of water and a specific climate to thrive. Which economic concept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policies can change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move toward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should be used as efficiently as possible to achieve society’s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person’s spending is another person's income.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one of the five principles for understanding how individual choices interact?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only marginal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move toward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should be used as efficiently as possible to achieve individual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Overall spending sometimes gets out of line with the economy’s productive capacity.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a factory closes, why is that bad news for local restaurants?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2"/>
              <w:gridCol w:w="8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Sales taxes are likely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Unemployed factory workers have lower incomes and are less likely to dine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Unemployed factory workers are eligible for government unemployment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dining out has fallen.</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one person’s spending is another person's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5"/>
              <w:gridCol w:w="8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one group in the economy spends more, the incomes of other groups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one group in the economy spends less, the incomes of other groups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one group in the economy spends more, the incomes of other groups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spending by one group does not influence the income of any other group.</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person’s spending is another person’s: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physical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Buying locally sourced vegetables from community growers benefits the entire community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is not possible to be self-sufficient when it comes to growing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this will eliminate the opportunity cost of buying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buying locally will decrease human capital in the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person’s local spending will increase another local person’s income.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Isabella drives to a Kansas City, 120 miles from Manhattan, Kansas (home of Kansas State University) to do her back-to-school shopping, this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hurt Isabella’s community because Isabella’s spending will be income for people in the large 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hurt the city because Isabella will take the goods that she purchases back home to her small town.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help Isabella’s community because Isabella’s shopping in the big city leaves more goods for the other small-town residents to buy.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help the city because people from small towns usually buy things that people in big cities don’t want.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local hardware store benefits when a new automobile plant moves to town and hires workers because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jobs at the plant will increase local incomes, some of which will be spent at the hardware store.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plant will eliminate scarcity in the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presence of a new plant will guarantee that resources are used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local circular flow will be smaller with a new plant in town.</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value of homes in Seattle increases, and as a result, the people of Seattle spend more, incomes in Seattle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and decrease by the same amount, leaving overall income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 unaffected.</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value of beach-front property in Myrtle Beach decreases, the people of Myrtle Beach    will likely spend _____, causing incomes in Myrtle Beach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less;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less; decrease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demonstrates one of the three principles of economy-wide interactions?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student chooses to rent a movie with friends rather than study for an economics quiz.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roommate offers to pay for movie tickets if you drive to the theater.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city builds a new public park on the grounds of an abandoned warehouse.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2020, fearing a recession, Congress passes a $4 trillion relief package for workers and businesses affected by the coronavirus pandemic.</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demonstrates one of the three principles of economy-wide interactions?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decide to rent a movie with friends rather than study for a mathematics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best friend offers to pay for concert tickets if you pay for dinner.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city builds a new public skateboard park on the grounds of an abandoned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2008, fearing a recession, Congress approved a White House proposal to rebate some taxes for 2007.</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When the economy experiences shortfalls or excesses of spending, government policies can be used to address the imbalances.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does NOT address such imbalances, realized during the coronavirus pandemic?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reduced taxes to help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federal government provided cash payments to workers unemployed due to pandemic.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Congress passes a $4 trillion relief package for workers and businesses affected by the coronavirus pandemic.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is fear of recession and uncertainty about the future in a post COVID-19 reality.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Sometimes, the government varies its spending, depending on the needs of the country.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should be used efficiently to achieve society’s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achieve efficiency, government intervention can improve society’s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policies can change spending.</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Sabrina and Hayley are roommates. Sabrina hates to clean the bathroom. Hayley will agree to clean the bathroom only if Sabrina vacuums the living room. Which economic concept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achieve efficiency, government intervention can improve society’s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person’s spending is another person’s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Owen and David are brothers. They have to cut the grass and clean the swimming pool before they can go to the high school basketball game. Owen cuts the grass, and David cleans the pool, and they make it to the basketball game on time. Which economic concept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usually lead to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person’s spending is another person’s income.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notice that when a new CrossFit class is offered at the gym at a highly desirable time, many individuals from the evening class go to the new class instead.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Environmental Protection Agency (EPA) regulates how much pollution a factory can emit.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usually lead to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achieve efficiency, government intervention can improve society’s welfare.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a new law requires that all children be vaccinated against the chicken pox (in addition to their standard vaccinations against polio, measles, mumps, etc.). Further, if you cannot afford to pay for the vaccination, it will be provided free of charge at county hospitals.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should be used efficiently to achieve society's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achieve efficiency, government intervention can improve society’s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policies can change spending.</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of a small town has decided to ban public smoking on public sidewalks (following the lead of California). This is an example of the principle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person’s spending is another person’s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fail to achieve efficiency, government intervention can improve society’s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know when I buy locally sourced produce, I am helping my community.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person’s spending is another person’s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Overall spending sometimes gets out of line with the economy’s productive capacity.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Tara had a DVD rental shop, but the store went out of business because no one rents DVDs from stores anymore.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move toward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person’s spending is another person’s income.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During the coronavirus pandemic of 2020, consumers and producers in the United States dramatically reduced their spending relative to the quantity of goods and services available at the time.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achieve efficiency, government intervention can improve society’s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Overall spending sometimes gets out of line with the economy’s productive capacity.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policies can change spending.</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general, when consumers wish to purchase more goods and services than are readily available, the economy tends to see inflation.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achieve efficiency, government intervention can improve society’s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Overall spending sometimes gets out of line with the economy’s productive capacity.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policies can change spending.</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problem of scarcity applies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countries, regardless of income 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advanced economies, since they have high income 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developing nations, as they do not have to sufficient resources to break the poverty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countries that lack large deposits of natural resources.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study of economics arises because of the necessity of choice, and the necessity of choice arises because of the fundamental problem of</w:t>
            </w:r>
          </w:p>
          <w:p>
            <w:pPr>
              <w:pStyle w:val="p"/>
              <w:widowControl w:val="0"/>
              <w:bidi w:val="0"/>
              <w:spacing w:before="0" w:beforeAutospacing="0" w:after="0" w:afterAutospacing="0" w:line="257" w:lineRule="auto"/>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inefficiency.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inequity.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scarcity.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Among the main principles of economics is the idea that decision making in conditions of scarcity involves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social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external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substitution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When the state of Texas chooses to build more roads, the resources utilized are no longer available to provide better education facilities. This situation illustrates the concept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physical capital accumulation.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scarcity.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trade-off involves weighing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social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external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costs and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 trade-off occurs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 firm decides to produce soap instead of shampoo.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governments use taxes to transfer incomes to lower income earners.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universities select applicants for admission.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 farm uses a machine to till the soil instead of a horse and plow.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The term “opportunity cost” implies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6"/>
              <w:gridCol w:w="8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no trade-offs are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firms do not always exploit opportunities for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any decision regarding the use of a resource involves choosing between alternatives.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individuals may make decisions that entail high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York City recently decided to change its late-night bus service between Columbia University and downtown Manhattan from a fare-based service to a free service. The incentive to ride the bus thereby ________, since the opportunity cost of riding the bus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increases;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decreases; increases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Brazil engages in trade with Germany,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Brazil will be worse off because wages in Germany are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Germany will be worse off because Brazil has greater economic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Germany and Brazil will be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Germany and Brazil will be worse off.</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Oliver and Felix each have a different skill set in producing two goods, cloth and corn. Each can produce both goods simultaneously. In general, Oliver is better at producing cloth, and Felix is better at producing corn. Which principle of economics applies best to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Oliver and Felix have no incentive to specialize.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Oliver and Felix could switch the goods in which they specialize.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Oliver and Felix can both be made better off through specialization and trade.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If two countries each specialize in the goods to which they are most suited and then trade, which of the following will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Income will be distributed more equally in each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All individuals in each country will be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The average well-being of people in both countries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Both countries will experience 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 market is in disequilibrium: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will continue unless the government intervenes.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individual will be better off doing something different.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will be opportunities for people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must be because the government has intervened in the market.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 market is in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intervention will be needed to stabilize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individual will be better off doing something different.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will be opportunities for people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must be because the government has intervened in the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all of the opportunities to make someone better off (without making someone else worse off) have been exploited, an economy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marginally optimal.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an economy has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not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achieved efficiency, there must be ways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eliminate inequity.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make some people better off without making others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the incentives for its citizens to pursue their self-interest.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most cases, economic efficiency is achieved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incentives built into a market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seeking out opportunities that involve no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maximizing equity.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achieve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achieve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must be intervening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may intervene to improve society’s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also don’t achieve equity.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provision of parking passes for people with disabilities often requires that there be more than enough parking spaces for disabled individuals. As a result, many parking spaces are vacant when they could be used by individuals without special passes. This scenario illustrates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 between efficiency and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 between efficiency and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ability of markets to produce efficient and equitable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power of the market to produce equilibrium outcomes.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Which of the following statements describes efficiency?</w:t>
            </w:r>
          </w:p>
          <w:p>
            <w:pPr>
              <w:pStyle w:val="p"/>
              <w:widowControl w:val="0"/>
              <w:bidi w:val="0"/>
              <w:spacing w:before="0" w:beforeAutospacing="0" w:after="0" w:afterAutospacing="0" w:line="257" w:lineRule="auto"/>
              <w:ind w:firstLine="72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 A situation in which producers make the highest profits possible.</w:t>
            </w:r>
          </w:p>
          <w:p>
            <w:pPr>
              <w:pStyle w:val="p"/>
              <w:widowControl w:val="0"/>
              <w:bidi w:val="0"/>
              <w:spacing w:before="0" w:beforeAutospacing="0" w:after="0" w:afterAutospacing="0" w:line="257" w:lineRule="auto"/>
              <w:ind w:firstLine="72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II. A situation in which we cannot produce more of one good without producing less of another good.</w:t>
            </w:r>
          </w:p>
          <w:p>
            <w:pPr>
              <w:pStyle w:val="p"/>
              <w:widowControl w:val="0"/>
              <w:bidi w:val="0"/>
              <w:spacing w:before="0" w:beforeAutospacing="0" w:after="0" w:afterAutospacing="0" w:line="257" w:lineRule="auto"/>
              <w:ind w:firstLine="72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III. A situation in which we produce the goods and services that people value most highly.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 II,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II and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 failure occurs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people can buy many more goods than others because they have higher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pursuit of individual self-interest prevents some people from purchasing all the goods they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pursuit of individual self-interest makes society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pursuing their self-interest, some people make less than optimal choices (e.g., buying a purple suit).</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Some products, like gasoline, are taxed. Why would the government interfere in a market that, left untaxed, would probably move to equilibrium on its 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 probably understands principle #4, that people respond to incentives. Because the tax raises the price of gasoline, it is reasonable to expect that individuals will drive less, which is better for the environment and sustainability. Principle #9, that when markets don’t achieve efficiency, government intervention can improve society’s welfare, is also relevant in this case. One could argue that the government is attempting to improve society's welfare by taxing a product whose side effects are not properly accounted for in the market for gasoline. Those side effects include pollution and smog in larger cities as well as global warming.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Many college freshmen describe themselves as pre-law, but only a small percentage of these freshmen will ever attend law school. After the first course in politics or torts, many decide to major in another field. Which of the 12 principles is at work 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 are scarce. The scarce resources here are human capital and innate talent in the field. Most of these pre-law freshmen students come to realize that they are not cut out for the law because they underestimated how difficult the topic is to master. The same principle holds for a college basketball player who is not sufficiently skilled to earn a spot on a professional basketball team.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college student stays up late writing a philosophy paper and as a result sleeps through her morning calculus class. What is the cost of sleeping through the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no monetary price, but there is most certainly a cost. She might have missed important information in the calculus class. Failure to be present for this information might create difficulties for her on the next calculus exam. Maybe the professor gave a pop quiz during the calculus class, and thus, this sleepy student failed to earn any points on the quiz. Every decision has a cost, even if there is no money actually paid.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college student waits in line for hours to purchase a pair of tickets to a Justin Bieber concert, but a cardiologist does not. Rather than spend hours in line, he purchases a much more expensive ticket through a ticket broker.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the cardiologist, the opportunity cost of waiting in line for a ticket is time he could use seeing patients, earning perhaps several hundred (if not thousands) of dollars for each hour of specialized expertise. Because he works during those hours, he can afford the higher price. The opportunity cost of the student’s time is much lower.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two-year-old child is eating peanuts one at a time from a large box. Even though the child doesn’t understand formal economic theory, he knows when to stop eating because he is full. Describe how this child has already mastered marginal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child stops eating when he is full because he intuitively knows that the difference between the additional benefit he would receive from the next peanut and the additional cost is zero or even negative.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apartment complex included a fixed price of water in the monthly rent. One day, the city decided to attach a water meter to each individual apartment and charge the tenant for actual water usage. As a result, water usage in the apartment complex went down significantly. Explain this situation using a principle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charging each person for actual water usage, the city set up an economic incentive to use less water. Apartment tenants responded, exploiting an opportunity to make themselves better off.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You and your sister are taking the same calculus class. When it comes to doing homework assignments, your sister draws beautifully precise graphs, while you are extremely fast but a tad sloppy. Therefore, you and your sister work on the assignments together. Which of the 12 principles is at work 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gains from trade. When you and your sister each specialize in different tasks, the two of you can produce the assignment more efficiently and probably earn a better grade than if you do not specialize.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At most grocery stores, there are multiple check-out lines ready to help shoppers pay for their groceries. The length of the wait in each line is about the same.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Customers will always prefer a shorter line to a longer line. If one line begins to shorten significantly, you will see some customers switch from a longer line to the shorter line. Customers will continue to switch lines until there is no perceived advantage to switching. This is the concept of equilibrium—the situation in which no individual would be better off doing something different.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most efficient way to dispose of chemical waste is to dump it in a nearby river or parcel of land. Why is this illegal?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while it may be quite efficient, it is not fair, equitable, or just. If a factory dumps waste into the river, everyone downstream from the factory is exposed to the waste. The many species that rely on the water bear the cost of that dumping. The government has decided that equity trumps efficiency in this case.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When Hurricane Katrina devastated the Gulf coast, businesses in the area, even those not physically damaged by the storm, suffered losses. Explain how this illustrates the principle that one person’s spending is another person’s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After the hurricane, very few tourists visited the area. The decrease in spending by tourists caused a decrease in the incomes of the people who live there. In turn, the residents decreased their spending, resulting in lower incomes for businesses and households in the area.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By early 2020, the U.S. economy underwent a significant downturn as a result of the coronavirus pandemic. The unemployment rate soared, while many businesses closed. In March 2020, Congress passed a $2 trillion rescue package of increased unemployment benefits and aid to businesses. Which of the 12 principles is at work 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policies can change spending. A tax rebate, or government stipends, provide consumers with additional income that is likely to be spent. Another principle at work here is that one person’s spending is another person’s income. So, if Janine spends her tax rebate at the shoe store, the owner of the store receives more income, and this income will in turn be spent. Repeated rounds of spending are exactly the stimulus Congress had in mind.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fact that resources are scarce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7"/>
              <w:gridCol w:w="8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with higher incomes must be especially careful about the choices they make.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must be made to utilize resources in the best manner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additional resources require marginal analysis to allocate them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is no shortage of resources.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day, Kiera wakes up and in frustration yells, “Decisions, decisions, decisions! Why do I have to make decisions about everything?” Kiera's frustrations stem from the fact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like all economic agents, she faces constraints and cannot have everything she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she doesn’t realize she can have everything she wants; she just needs to prioritize.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decisions she makes result in efficient allocations.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she really doesn’t want anything.</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Aminah has a calculus exam tomorrow. However, a free lecture by one of her favorite authors is taking place this evening. Aminah decides to attend the lecture instead of studying for her exam. Aminah's opportunity cost of attending the lecture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time spent listening to the lecture.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relevant, since no money is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transportation and time cost of getting to the lecture itself plus the reduction in her physics exam grade as a result of not studying tonight.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time spent getting to the lecture.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Icy-cold Treats operates a fleet of ice cream trucks that drive around neighborhoods selling ice cream and other frozen goodies. The firm is trying to decide whether to buy another ice cream truck to add to its fleet. It has determined that one more truck will add $750 to the firm’s revenue but that the truck will also increase the firm’s costs by $1,000. Based on marginal analysis, Icy-cold Treats decides: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to purchase the truck, since the costs outweigh the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purchase the truck, since the benefits outweigh the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purchase the truck, since profits will rise by $250.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purchase several trucks with the same costs and benefits.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Carrie is getting ready for final exams. She has three exams during the first three days of the exam period. To prepare, she has outlined a schedule that includes reviewing for her first exam on one day, her next exam on the following day, and her third exam on the third day. For each day, she has also allocated some time when she can watch TV or basically do nothing. Which statement BEST explains why Carrie provides some time for leisure?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Carrie is not that smart and cannot study that long.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Carrie is slacking off, and as a result, her final exam grades will suffer.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Carrie realizes that there are benefits to leisure time that outweigh the costs of constant studying.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Carrie does not understand the importance of studying.</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you take the train to work every day. Because you drive to the train station from your house, you must allow for time to park. However, since the train station has free parking for commuters, you often have difficulty finding a spot to take the train at the time you wish. To solve this problem, all commuters should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given a parking pass along with their ticket.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required to pay for parking.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barred from parking at the station.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exempt from parking lot fees.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Annabeth promises to do Eugenie’s taxes, and in exchange, Eugenie will set up several spreadsheets for Annabeth’s household budget. This trade will MOST likely: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benefit both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hurt both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help Annabeth but hurt Eugenie.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help Eugenie but hurt Annabeth.</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Overall, trade between England and France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benefit France more than 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benefit England more than France.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benefit both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hurt both countries.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a market is in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are pursuing their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have exploited all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 would dictate buying one more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market is not working efficiently.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an economy is efficient: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goods are produced at their maximum price and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opportunities to make people better off without making other people worse off have been exploited.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are still available to produce specific consumer goods that are more desirable.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prices are the lowest they can possibly be.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Many parking lots have specially located spaces for individuals with disabilities. Further, the provision of special parking passes for those with disabilities often requires that there be more spaces available than can be used at any given time. As a result, many of these parking spaces, which take space that could be used for regular parking, are often vacant. This scenario illustrates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 between efficiency and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 between efficiency and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ability of markets to provide efficient and equitable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power of markets to produce equilibrium outcomes.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Repeated government intervention in the economy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8"/>
              <w:gridCol w:w="8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cannot always produce efficient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 actions involve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 and equitable outcomes are achieved through government 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can efficiently manage the allocation of goods.</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everyone in a small town decided to save more and spend less. How will this affect an economy? (In macroeconomics, this is called the paradox of thrift.)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will have no impact, since a small town makes up a small portion of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will decrease the overall level of income, since one person’s spending is someone else’s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will cause the prices of many goods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will increase the overall level of income, since other groups will spend more.</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who live in small cities decide to spend more in their day-to-day activities. This will MOST likely lead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less income for other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income for other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impact on other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inflation.</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precipitous decline in spending often leads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efficiency.</w:t>
                  </w:r>
                </w:p>
                <w:p>
                  <w:pPr>
                    <w:pStyle w:val="p"/>
                    <w:widowControl w:val="0"/>
                    <w:bidi w:val="0"/>
                    <w:spacing w:before="0" w:beforeAutospacing="0" w:after="0" w:afterAutospacing="0" w:line="257"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b/>
        <w:bCs/>
        <w:strike w:val="0"/>
        <w:color w:val="000000"/>
        <w:sz w:val="24"/>
        <w:szCs w:val="24"/>
        <w:u w:val="single"/>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