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traveled in 13 seconds by an object traveling at a constant velocity of 15 feet per second.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195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215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195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390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390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2"/>
              <w:gridCol w:w="6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LCalc11.1.1.2 - Understand that the tangent line problem is basic to calculus.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distance traveled in 19 seconds by an object moving with a velocity of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5pt;width:81.7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feet per second. Round your answer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215.9209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217.2709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210.0491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210.0491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215.9209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86"/>
              <w:gridCol w:w="62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CALC052 - Recognize problems requiring calculus and estimate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cyclist is riding on a path whose elevation is modeled by the function </w:t>
            </w:r>
            <w:r>
              <w:rPr>
                <w:rStyle w:val="DefaultParagraphFont"/>
                <w:rFonts w:ascii="Times New Roman" w:eastAsia="Times New Roman" w:hAnsi="Times New Roman" w:cs="Times New Roman"/>
                <w:b w:val="0"/>
                <w:bCs w:val="0"/>
                <w:i w:val="0"/>
                <w:iCs w:val="0"/>
                <w:smallCaps w:val="0"/>
                <w:color w:val="000000"/>
                <w:position w:val="-12"/>
                <w:sz w:val="22"/>
                <w:szCs w:val="22"/>
                <w:bdr w:val="nil"/>
                <w:rtl w:val="0"/>
              </w:rPr>
              <w:pict>
                <v:shape id="_x0000_i1027" type="#_x0000_t75" style="height:22.5pt;width:100.5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where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28" type="#_x0000_t75" style="height:15pt;width:21.75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are measured in miles. Find the rate of change of elevation when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29" type="#_x0000_t75" style="height:13.5pt;width:33.75pt">
                  <v:imagedata r:id="rId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30" type="#_x0000_t75" style="height:3in;width:4in">
                  <v:imagedata r:id="rId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0.21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86"/>
              <w:gridCol w:w="62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CALC052 - Recognize problems requiring calculus and estimate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cyclist is riding on a path whose elevation is modeled by the function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1" type="#_x0000_t75" style="height:15pt;width:60pt">
                  <v:imagedata r:id="rId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where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2" type="#_x0000_t75" style="height:15pt;width:21.75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measured in miles. Find the rate of change of elevation when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33" type="#_x0000_t75" style="height:13.5pt;width:33.75pt">
                  <v:imagedata r:id="rId1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two decimal places, if necessary.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68"/>
              </w:rPr>
              <w:pict>
                <v:shape id="_x0000_i1034" type="#_x0000_t75" style="height:180pt;width:3in">
                  <v:imagedata r:id="rId1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0.98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0.14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0.98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0.39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2"/>
              <w:gridCol w:w="6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LCalc11.1.1.2 - Understand that the tangent line problem is basic to calculus.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area of the shaded region bounded by the triangle with vertices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5" type="#_x0000_t75" style="height:15pt;width:25.5pt">
                  <v:imagedata r:id="rId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6" type="#_x0000_t75" style="height:15pt;width:25.5pt">
                  <v:imagedata r:id="rId1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7" type="#_x0000_t75" style="height:15pt;width:25.5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76"/>
              </w:rPr>
              <w:pict>
                <v:shape id="_x0000_i1038" type="#_x0000_t75" style="height:4in;width:4in">
                  <v:imagedata r:id="rId1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28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2"/>
              <w:gridCol w:w="6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LCalc11.1.1.2 - Understand that the tangent line problem is basic to calculus.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whether the following problem can be solved using precalculus, or whether calculus is required. If the problem can be solved using precalculus, solve it. If the problem seems to require calculus, use a graphical or numerical approach to estimate the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the area of the shaded region. Round your answer to the whole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52"/>
              </w:rPr>
              <w:pict>
                <v:shape id="_x0000_i1039" type="#_x0000_t75" style="height:163.5pt;width:167.25pt">
                  <v:imagedata r:id="rId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 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 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 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calculus , 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precalculus , 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CALC053 - Recognize problems requiring calculus and estimate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7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40" type="#_x0000_t75" style="height:19.5pt;width:51.75pt">
                  <v:imagedata r:id="rId1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1" type="#_x0000_t75" style="height:15pt;width:33.75pt">
                  <v:imagedata r:id="rId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Graph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secant line passing through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2" type="#_x0000_t75" style="height:15pt;width:33.75pt">
                  <v:imagedata r:id="rId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43" type="#_x0000_t75" style="height:16.5pt;width:48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44" type="#_x0000_t75" style="height:13.5pt;width:25.5pt">
                  <v:imagedata r:id="rId2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53"/>
              <w:gridCol w:w="4720"/>
              <w:gridCol w:w="16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5" type="#_x0000_t75" style="height:3in;width:3in">
                        <v:imagedata r:id="rId21"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6" type="#_x0000_t75" style="height:3in;width:3in">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7" type="#_x0000_t75" style="height:3in;width:3in">
                        <v:imagedata r:id="rId23"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8" type="#_x0000_t75" style="height:3in;width:3in">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49" type="#_x0000_t75" style="height:3in;width:3in">
                        <v:imagedata r:id="rId25"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LCalc11.1.1.0 - A Preview of Calculus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50" type="#_x0000_t75" style="height:19.5pt;width:51.75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1" type="#_x0000_t75" style="height:15pt;width:39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Find the slope of the secant line passing through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2" type="#_x0000_t75" style="height:15pt;width:39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53" type="#_x0000_t75" style="height:16.5pt;width:48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4" type="#_x0000_t75" style="height:13.5pt;width:25.5pt">
                  <v:imagedata r:id="rId2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5" type="#_x0000_t75" style="height:13.5pt;width:53.25pt">
                        <v:imagedata r:id="rId2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position w:val="-3"/>
                      <w:sz w:val="22"/>
                      <w:szCs w:val="22"/>
                      <w:bdr w:val="nil"/>
                      <w:rtl w:val="0"/>
                    </w:rPr>
                    <w:pict>
                      <v:shape id="_x0000_i1056" type="#_x0000_t75" style="height:13.5pt;width:53.25pt">
                        <v:imagedata r:id="rId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7" type="#_x0000_t75" style="height:13.5pt;width:52.5pt">
                        <v:imagedata r:id="rId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8" type="#_x0000_t75" style="height:13.5pt;width:53.25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9" type="#_x0000_t75" style="height:13.5pt;width:53.25pt">
                        <v:imagedata r:id="rId3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8"/>
              <w:gridCol w:w="6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CALC055 - Calculate the slope of a secant line passing through given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0" type="#_x0000_t75" style="height:19.5pt;width:51.75pt">
                  <v:imagedata r:id="rId3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1" type="#_x0000_t75" style="height:15pt;width:49.5pt">
                  <v:imagedata r:id="rId3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secant lines passing through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2" type="#_x0000_t75" style="height:15pt;width:49.5pt">
                  <v:imagedata r:id="rId3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63" type="#_x0000_t75" style="height:16.5pt;width:48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values of 97, 99, and 101. Find the slope of each secant line to four decimal places. Round your answers to four decimal places, if necessary.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(Think about how you could use your results to estimate the slope of the tangent line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4" type="#_x0000_t75" style="height:15pt;width:49.5pt">
                  <v:imagedata r:id="rId3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how to improve your approximation of the slope.)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0.0504 , 0.0501 , 0.025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0.0504 , –0.0501 , 0.0499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0.0252 , 0.0251 , 0.025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0.0504 , 0.0501 , 0.0499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–0.0252 , –0.0251 , –0.025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CALC056 - Calculate the slopes of secant 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65" type="#_x0000_t75" style="height:19.5pt;width:51.75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6" type="#_x0000_t75" style="height:15pt;width:33.75pt">
                  <v:imagedata r:id="rId3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Estimate the slope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 tangent line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7" type="#_x0000_t75" style="height:15pt;width:33.75pt">
                  <v:imagedata r:id="rId3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8" type="#_x0000_t75" style="height:13.5pt;width:53.25pt">
                        <v:imagedata r:id="rId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9" type="#_x0000_t75" style="height:13.5pt;width:53.25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70" type="#_x0000_t75" style="height:13.5pt;width:53.25pt">
                        <v:imagedata r:id="rId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71" type="#_x0000_t75" style="height:13.5pt;width:53.25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72" type="#_x0000_t75" style="height:13.5pt;width:52.5pt">
                        <v:imagedata r:id="rId4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CALC057 - Estimate the slope of a tangent 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7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73" type="#_x0000_t75" style="height:19.5pt;width:68.25pt">
                  <v:imagedata r:id="rId4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74" type="#_x0000_t75" style="height:15pt;width:33.75pt">
                  <v:imagedata r:id="rId4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Graph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secant line passing through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75" type="#_x0000_t75" style="height:15pt;width:33.75pt">
                  <v:imagedata r:id="rId4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76" type="#_x0000_t75" style="height:16.5pt;width:48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7" type="#_x0000_t75" style="height:13.5pt;width:33.75pt">
                  <v:imagedata r:id="rId1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53"/>
              <w:gridCol w:w="4720"/>
              <w:gridCol w:w="16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78" type="#_x0000_t75" style="height:3in;width:3in">
                        <v:imagedata r:id="rId44"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79" type="#_x0000_t75" style="height:3in;width:3in">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80" type="#_x0000_t75" style="height:3in;width:3in">
                        <v:imagedata r:id="rId46"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81" type="#_x0000_t75" style="height:3in;width:3in">
                        <v:imagedata r:id="rId4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82" type="#_x0000_t75" style="height:3in;width:3in">
                        <v:imagedata r:id="rId48"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LCalc11.1.1.0 - A Preview of Calculus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83" type="#_x0000_t75" style="height:19.5pt;width:73.5pt">
                  <v:imagedata r:id="rId4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84" type="#_x0000_t75" style="height:15pt;width:39pt">
                  <v:imagedata r:id="rId5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Find the slope of the secant line passing through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85" type="#_x0000_t75" style="height:15pt;width:39pt">
                  <v:imagedata r:id="rId5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86" type="#_x0000_t75" style="height:16.5pt;width:48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7" type="#_x0000_t75" style="height:13.5pt;width:25.5pt">
                  <v:imagedata r:id="rId5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8"/>
              <w:gridCol w:w="6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CALC055 - Calculate the slope of a secant line passing through given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function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88" type="#_x0000_t75" style="height:19.5pt;width:73.5pt">
                  <v:imagedata r:id="rId5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89" type="#_x0000_t75" style="height:15pt;width:39pt">
                  <v:imagedata r:id="rId5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graph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Estimate the slope of the tangent line of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90" type="#_x0000_t75" style="height:15pt;width:39pt">
                  <v:imagedata r:id="rId5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the whole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7"/>
              <w:gridCol w:w="6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CALC058 - Calculate the slope of secant line passing through the given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the rectangles in the graph given below to approximate the area of the region bounded by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91" type="#_x0000_t75" style="height:31.5pt;width:33.75pt">
                  <v:imagedata r:id="rId5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2" type="#_x0000_t75" style="height:13.5pt;width:27.75pt">
                  <v:imagedata r:id="rId5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3" type="#_x0000_t75" style="height:13.5pt;width:27.75pt">
                  <v:imagedata r:id="rId5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4" type="#_x0000_t75" style="height:13.5pt;width:25.5pt">
                  <v:imagedata r:id="rId5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Round your answer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68"/>
              </w:rPr>
              <w:pict>
                <v:shape id="_x0000_i1095" type="#_x0000_t75" style="height:180pt;width:180pt">
                  <v:imagedata r:id="rId5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2.975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6.871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4.075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6.372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7.397 units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5"/>
              <w:gridCol w:w="6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LCalc11.1.1.3 - Understand that the area problem is also basic to calculus.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length of the graph of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96" type="#_x0000_t75" style="height:31.5pt;width:48pt">
                  <v:imagedata r:id="rId5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from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97" type="#_x0000_t75" style="height:15pt;width:25.5pt">
                  <v:imagedata r:id="rId6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98" type="#_x0000_t75" style="height:15pt;width:25.5pt">
                  <v:imagedata r:id="rId6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Approximate the length of the curve by finding the sum of the lengths of four line segments, as shown in following figure.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099" type="#_x0000_t75" style="height:3in;width:3in">
                  <v:imagedata r:id="rId6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7"/>
              <w:gridCol w:w="6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Section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CALC060 - Estimate the length of the curve using a piecewise linear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1/11/2017 9:56 AM</w:t>
                  </w:r>
                </w:p>
              </w:tc>
            </w:tr>
          </w:tbl>
          <w:p/>
        </w:tc>
      </w:tr>
    </w:tbl>
    <w:p>
      <w:pPr>
        <w:bidi w:val="0"/>
        <w:spacing w:after="75"/>
        <w:jc w:val="left"/>
      </w:pPr>
    </w:p>
    <w:p>
      <w:pPr>
        <w:bidi w:val="0"/>
        <w:spacing w:after="75"/>
        <w:jc w:val="left"/>
      </w:pPr>
    </w:p>
    <w:sectPr>
      <w:headerReference w:type="default" r:id="rId63"/>
      <w:footerReference w:type="default" r:id="rId6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jpe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header" Target="header1.xml" /><Relationship Id="rId64" Type="http://schemas.openxmlformats.org/officeDocument/2006/relationships/footer" Target="footer1.xml" /><Relationship Id="rId65" Type="http://schemas.openxmlformats.org/officeDocument/2006/relationships/styles" Target="styles.xml"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