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04273581" w14:textId="77777777" w:rsidTr="008B259B">
        <w:tc>
          <w:tcPr>
            <w:tcW w:w="5000" w:type="pct"/>
            <w:tcMar>
              <w:top w:w="0" w:type="dxa"/>
              <w:left w:w="0" w:type="dxa"/>
              <w:bottom w:w="0" w:type="dxa"/>
              <w:right w:w="0" w:type="dxa"/>
            </w:tcMar>
            <w:vAlign w:val="center"/>
          </w:tcPr>
          <w:p w14:paraId="1F726F5E"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​Directions: For each subject below, choose an appropriate thesis statement.</w:t>
            </w:r>
          </w:p>
        </w:tc>
      </w:tr>
    </w:tbl>
    <w:p w14:paraId="6F3C4CDC" w14:textId="77777777" w:rsidR="00C62D22" w:rsidRDefault="00C62D22" w:rsidP="00C62D22">
      <w:pPr>
        <w:shd w:val="clear" w:color="auto" w:fill="FFFFFF"/>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7F3AED92" w14:textId="77777777" w:rsidTr="008B259B">
        <w:tc>
          <w:tcPr>
            <w:tcW w:w="5000" w:type="pct"/>
            <w:tcMar>
              <w:top w:w="0" w:type="dxa"/>
              <w:left w:w="0" w:type="dxa"/>
              <w:bottom w:w="0" w:type="dxa"/>
              <w:right w:w="0" w:type="dxa"/>
            </w:tcMar>
            <w:vAlign w:val="center"/>
          </w:tcPr>
          <w:p w14:paraId="775D7A32"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1. Subject: Writing a resume​</w:t>
            </w:r>
          </w:p>
          <w:p w14:paraId="5825CE1E"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153C5093" w14:textId="77777777" w:rsidTr="008B259B">
              <w:tc>
                <w:tcPr>
                  <w:tcW w:w="400" w:type="dxa"/>
                  <w:tcMar>
                    <w:top w:w="0" w:type="dxa"/>
                    <w:left w:w="0" w:type="dxa"/>
                    <w:bottom w:w="0" w:type="dxa"/>
                    <w:right w:w="0" w:type="dxa"/>
                  </w:tcMar>
                </w:tcPr>
                <w:p w14:paraId="3D613BC7"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63F03D4"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A82C13E" w14:textId="77777777" w:rsidR="00C62D22" w:rsidRDefault="00C62D22" w:rsidP="008B259B">
                  <w:pPr>
                    <w:pStyle w:val="p"/>
                  </w:pPr>
                  <w:r>
                    <w:rPr>
                      <w:rFonts w:ascii="Times New Roman" w:eastAsia="Times New Roman" w:hAnsi="Times New Roman" w:cs="Times New Roman"/>
                      <w:color w:val="000000"/>
                      <w:sz w:val="22"/>
                      <w:szCs w:val="22"/>
                    </w:rPr>
                    <w:t>​A resume contains important information about a person.</w:t>
                  </w:r>
                </w:p>
              </w:tc>
            </w:tr>
            <w:tr w:rsidR="00C62D22" w14:paraId="087CDE89" w14:textId="77777777" w:rsidTr="008B259B">
              <w:tc>
                <w:tcPr>
                  <w:tcW w:w="400" w:type="dxa"/>
                  <w:tcMar>
                    <w:top w:w="0" w:type="dxa"/>
                    <w:left w:w="0" w:type="dxa"/>
                    <w:bottom w:w="0" w:type="dxa"/>
                    <w:right w:w="0" w:type="dxa"/>
                  </w:tcMar>
                </w:tcPr>
                <w:p w14:paraId="45EBE434"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59E7FB4"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C95C394" w14:textId="77777777" w:rsidR="00C62D22" w:rsidRDefault="00C62D22" w:rsidP="008B259B">
                  <w:pPr>
                    <w:pStyle w:val="p"/>
                  </w:pPr>
                  <w:r>
                    <w:rPr>
                      <w:rFonts w:ascii="Times New Roman" w:eastAsia="Times New Roman" w:hAnsi="Times New Roman" w:cs="Times New Roman"/>
                      <w:color w:val="000000"/>
                      <w:sz w:val="22"/>
                      <w:szCs w:val="22"/>
                    </w:rPr>
                    <w:t>​Writing a resume takes time and effort because it must include several well-thought-out pieces of information about an applicant, such as his or her education, technology skills, and work experience.</w:t>
                  </w:r>
                </w:p>
              </w:tc>
            </w:tr>
            <w:tr w:rsidR="00C62D22" w14:paraId="6E1590DF" w14:textId="77777777" w:rsidTr="008B259B">
              <w:tc>
                <w:tcPr>
                  <w:tcW w:w="400" w:type="dxa"/>
                  <w:tcMar>
                    <w:top w:w="0" w:type="dxa"/>
                    <w:left w:w="0" w:type="dxa"/>
                    <w:bottom w:w="0" w:type="dxa"/>
                    <w:right w:w="0" w:type="dxa"/>
                  </w:tcMar>
                </w:tcPr>
                <w:p w14:paraId="3971D21C"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E9659AE"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8FB5C6D" w14:textId="77777777" w:rsidR="00C62D22" w:rsidRDefault="00C62D22" w:rsidP="008B259B">
                  <w:pPr>
                    <w:pStyle w:val="p"/>
                  </w:pPr>
                  <w:r>
                    <w:rPr>
                      <w:rFonts w:ascii="Times New Roman" w:eastAsia="Times New Roman" w:hAnsi="Times New Roman" w:cs="Times New Roman"/>
                      <w:color w:val="000000"/>
                      <w:sz w:val="22"/>
                      <w:szCs w:val="22"/>
                    </w:rPr>
                    <w:t>​One section of a resume should focus on a person’s education.</w:t>
                  </w:r>
                </w:p>
              </w:tc>
            </w:tr>
            <w:tr w:rsidR="00C62D22" w14:paraId="1F321000" w14:textId="77777777" w:rsidTr="008B259B">
              <w:tc>
                <w:tcPr>
                  <w:tcW w:w="400" w:type="dxa"/>
                  <w:tcMar>
                    <w:top w:w="0" w:type="dxa"/>
                    <w:left w:w="0" w:type="dxa"/>
                    <w:bottom w:w="0" w:type="dxa"/>
                    <w:right w:w="0" w:type="dxa"/>
                  </w:tcMar>
                </w:tcPr>
                <w:p w14:paraId="4C639B98"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2454F54E"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6A537811" w14:textId="77777777" w:rsidR="00C62D22" w:rsidRDefault="00C62D22" w:rsidP="008B259B">
                  <w:pPr>
                    <w:pStyle w:val="p"/>
                  </w:pPr>
                  <w:r>
                    <w:rPr>
                      <w:rFonts w:ascii="Times New Roman" w:eastAsia="Times New Roman" w:hAnsi="Times New Roman" w:cs="Times New Roman"/>
                      <w:color w:val="000000"/>
                      <w:sz w:val="22"/>
                      <w:szCs w:val="22"/>
                    </w:rPr>
                    <w:t>​In conclusion, do not procrastinate; begin building a resume today.</w:t>
                  </w:r>
                </w:p>
              </w:tc>
            </w:tr>
          </w:tbl>
          <w:p w14:paraId="5E9C9216"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0EA23487" w14:textId="77777777" w:rsidTr="008B259B">
              <w:tc>
                <w:tcPr>
                  <w:tcW w:w="0" w:type="auto"/>
                  <w:tcMar>
                    <w:top w:w="30" w:type="dxa"/>
                    <w:left w:w="0" w:type="dxa"/>
                    <w:bottom w:w="30" w:type="dxa"/>
                    <w:right w:w="0" w:type="dxa"/>
                  </w:tcMar>
                </w:tcPr>
                <w:p w14:paraId="379D37C6"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25718258" w14:textId="77777777" w:rsidR="00C62D22" w:rsidRDefault="00C62D22" w:rsidP="008B259B">
                  <w:r>
                    <w:rPr>
                      <w:color w:val="000000"/>
                      <w:sz w:val="22"/>
                      <w:szCs w:val="22"/>
                    </w:rPr>
                    <w:t>b</w:t>
                  </w:r>
                </w:p>
              </w:tc>
            </w:tr>
            <w:tr w:rsidR="00C62D22" w14:paraId="5B1F5D5A" w14:textId="77777777" w:rsidTr="008B259B">
              <w:tc>
                <w:tcPr>
                  <w:tcW w:w="0" w:type="auto"/>
                  <w:tcMar>
                    <w:top w:w="30" w:type="dxa"/>
                    <w:left w:w="0" w:type="dxa"/>
                    <w:bottom w:w="30" w:type="dxa"/>
                    <w:right w:w="0" w:type="dxa"/>
                  </w:tcMar>
                </w:tcPr>
                <w:p w14:paraId="7FC5C840"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61A03BB4"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0E120828" w14:textId="77777777" w:rsidTr="008B259B">
              <w:tc>
                <w:tcPr>
                  <w:tcW w:w="0" w:type="auto"/>
                  <w:tcMar>
                    <w:top w:w="30" w:type="dxa"/>
                    <w:left w:w="0" w:type="dxa"/>
                    <w:bottom w:w="30" w:type="dxa"/>
                    <w:right w:w="0" w:type="dxa"/>
                  </w:tcMar>
                </w:tcPr>
                <w:p w14:paraId="5D4D344A"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75DBD89D" w14:textId="77777777" w:rsidR="00C62D22" w:rsidRDefault="00C62D22" w:rsidP="008B259B">
                  <w:r>
                    <w:rPr>
                      <w:color w:val="000000"/>
                      <w:sz w:val="22"/>
                      <w:szCs w:val="22"/>
                    </w:rPr>
                    <w:t>Multiple Choice</w:t>
                  </w:r>
                </w:p>
              </w:tc>
            </w:tr>
            <w:tr w:rsidR="00C62D22" w14:paraId="4C3BFBB4" w14:textId="77777777" w:rsidTr="008B259B">
              <w:tc>
                <w:tcPr>
                  <w:tcW w:w="0" w:type="auto"/>
                  <w:tcMar>
                    <w:top w:w="30" w:type="dxa"/>
                    <w:left w:w="0" w:type="dxa"/>
                    <w:bottom w:w="30" w:type="dxa"/>
                    <w:right w:w="0" w:type="dxa"/>
                  </w:tcMar>
                </w:tcPr>
                <w:p w14:paraId="64CFA997"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0DA9F581" w14:textId="77777777" w:rsidR="00C62D22" w:rsidRDefault="00C62D22" w:rsidP="008B259B">
                  <w:r>
                    <w:rPr>
                      <w:color w:val="000000"/>
                      <w:sz w:val="22"/>
                      <w:szCs w:val="22"/>
                    </w:rPr>
                    <w:t>Directions</w:t>
                  </w:r>
                </w:p>
              </w:tc>
            </w:tr>
            <w:tr w:rsidR="00C62D22" w14:paraId="29195D66" w14:textId="77777777" w:rsidTr="008B259B">
              <w:tc>
                <w:tcPr>
                  <w:tcW w:w="0" w:type="auto"/>
                  <w:tcMar>
                    <w:top w:w="30" w:type="dxa"/>
                    <w:left w:w="0" w:type="dxa"/>
                    <w:bottom w:w="30" w:type="dxa"/>
                    <w:right w:w="0" w:type="dxa"/>
                  </w:tcMar>
                </w:tcPr>
                <w:p w14:paraId="3433F7D1"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48B6D515" w14:textId="77777777" w:rsidR="00C62D22" w:rsidRDefault="00C62D22" w:rsidP="008B259B">
                  <w:r>
                    <w:rPr>
                      <w:color w:val="000000"/>
                      <w:sz w:val="22"/>
                      <w:szCs w:val="22"/>
                    </w:rPr>
                    <w:t>BWSH.ESPL.2017.50-1 - How to break up a long paragraph into separate ones</w:t>
                  </w:r>
                </w:p>
              </w:tc>
            </w:tr>
          </w:tbl>
          <w:p w14:paraId="4D20D291" w14:textId="77777777" w:rsidR="00C62D22" w:rsidRDefault="00C62D22" w:rsidP="008B259B"/>
        </w:tc>
      </w:tr>
    </w:tbl>
    <w:p w14:paraId="12B905A2"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1C077C6B" w14:textId="77777777" w:rsidTr="008B259B">
        <w:tc>
          <w:tcPr>
            <w:tcW w:w="5000" w:type="pct"/>
            <w:tcMar>
              <w:top w:w="0" w:type="dxa"/>
              <w:left w:w="0" w:type="dxa"/>
              <w:bottom w:w="0" w:type="dxa"/>
              <w:right w:w="0" w:type="dxa"/>
            </w:tcMar>
            <w:vAlign w:val="center"/>
          </w:tcPr>
          <w:p w14:paraId="5F19DA9C"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2. Subject: Career networking on social media</w:t>
            </w:r>
          </w:p>
          <w:p w14:paraId="7DE48CCD"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006A9C94" w14:textId="77777777" w:rsidTr="008B259B">
              <w:tc>
                <w:tcPr>
                  <w:tcW w:w="400" w:type="dxa"/>
                  <w:tcMar>
                    <w:top w:w="0" w:type="dxa"/>
                    <w:left w:w="0" w:type="dxa"/>
                    <w:bottom w:w="0" w:type="dxa"/>
                    <w:right w:w="0" w:type="dxa"/>
                  </w:tcMar>
                </w:tcPr>
                <w:p w14:paraId="43FA9786"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F93BDAD"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1E0996C" w14:textId="77777777" w:rsidR="00C62D22" w:rsidRDefault="00C62D22" w:rsidP="008B259B">
                  <w:pPr>
                    <w:pStyle w:val="p"/>
                  </w:pPr>
                  <w:r>
                    <w:rPr>
                      <w:rFonts w:ascii="Times New Roman" w:eastAsia="Times New Roman" w:hAnsi="Times New Roman" w:cs="Times New Roman"/>
                      <w:color w:val="000000"/>
                      <w:sz w:val="22"/>
                      <w:szCs w:val="22"/>
                    </w:rPr>
                    <w:t>​To avoid sabotaging your career opportunities, follow these rules of etiquette when networking on social media sites: always  post comments in a professional way; never post pictures that someone might consider inappropriate; and do not share others’ personal contact information without permission.</w:t>
                  </w:r>
                </w:p>
              </w:tc>
            </w:tr>
            <w:tr w:rsidR="00C62D22" w14:paraId="6E0169FA" w14:textId="77777777" w:rsidTr="008B259B">
              <w:tc>
                <w:tcPr>
                  <w:tcW w:w="400" w:type="dxa"/>
                  <w:tcMar>
                    <w:top w:w="0" w:type="dxa"/>
                    <w:left w:w="0" w:type="dxa"/>
                    <w:bottom w:w="0" w:type="dxa"/>
                    <w:right w:w="0" w:type="dxa"/>
                  </w:tcMar>
                </w:tcPr>
                <w:p w14:paraId="1505932A"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1EB6AFC"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F73F16C" w14:textId="77777777" w:rsidR="00C62D22" w:rsidRDefault="00C62D22" w:rsidP="008B259B">
                  <w:pPr>
                    <w:pStyle w:val="p"/>
                  </w:pPr>
                  <w:r>
                    <w:rPr>
                      <w:rFonts w:ascii="Times New Roman" w:eastAsia="Times New Roman" w:hAnsi="Times New Roman" w:cs="Times New Roman"/>
                      <w:color w:val="000000"/>
                      <w:sz w:val="22"/>
                      <w:szCs w:val="22"/>
                    </w:rPr>
                    <w:t>​If you want to mess up your chance to get a good job, then, go ahead: post unprofessional things on social media sites, but I wouldn’t recommend it.</w:t>
                  </w:r>
                </w:p>
              </w:tc>
            </w:tr>
            <w:tr w:rsidR="00C62D22" w14:paraId="21459581" w14:textId="77777777" w:rsidTr="008B259B">
              <w:tc>
                <w:tcPr>
                  <w:tcW w:w="400" w:type="dxa"/>
                  <w:tcMar>
                    <w:top w:w="0" w:type="dxa"/>
                    <w:left w:w="0" w:type="dxa"/>
                    <w:bottom w:w="0" w:type="dxa"/>
                    <w:right w:w="0" w:type="dxa"/>
                  </w:tcMar>
                </w:tcPr>
                <w:p w14:paraId="474B84AF"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72DFC2D"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A301293" w14:textId="77777777" w:rsidR="00C62D22" w:rsidRDefault="00C62D22" w:rsidP="008B259B">
                  <w:pPr>
                    <w:pStyle w:val="p"/>
                  </w:pPr>
                  <w:r>
                    <w:rPr>
                      <w:rFonts w:ascii="Times New Roman" w:eastAsia="Times New Roman" w:hAnsi="Times New Roman" w:cs="Times New Roman"/>
                      <w:color w:val="000000"/>
                      <w:sz w:val="22"/>
                      <w:szCs w:val="22"/>
                    </w:rPr>
                    <w:t>​I believe that people should be respectful when networking on social media sites.</w:t>
                  </w:r>
                </w:p>
              </w:tc>
            </w:tr>
            <w:tr w:rsidR="00C62D22" w14:paraId="2C8D9AA2" w14:textId="77777777" w:rsidTr="008B259B">
              <w:tc>
                <w:tcPr>
                  <w:tcW w:w="400" w:type="dxa"/>
                  <w:tcMar>
                    <w:top w:w="0" w:type="dxa"/>
                    <w:left w:w="0" w:type="dxa"/>
                    <w:bottom w:w="0" w:type="dxa"/>
                    <w:right w:w="0" w:type="dxa"/>
                  </w:tcMar>
                </w:tcPr>
                <w:p w14:paraId="05853256"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1E8B0C2"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6D1E010" w14:textId="77777777" w:rsidR="00C62D22" w:rsidRDefault="00C62D22" w:rsidP="008B259B">
                  <w:pPr>
                    <w:pStyle w:val="p"/>
                  </w:pPr>
                  <w:r>
                    <w:rPr>
                      <w:rFonts w:ascii="Times New Roman" w:eastAsia="Times New Roman" w:hAnsi="Times New Roman" w:cs="Times New Roman"/>
                      <w:color w:val="000000"/>
                      <w:sz w:val="22"/>
                      <w:szCs w:val="22"/>
                    </w:rPr>
                    <w:t>​If one wants to get a good job, rules need to be followed on the web.</w:t>
                  </w:r>
                </w:p>
              </w:tc>
            </w:tr>
          </w:tbl>
          <w:p w14:paraId="4F720401"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2F777951" w14:textId="77777777" w:rsidTr="008B259B">
              <w:tc>
                <w:tcPr>
                  <w:tcW w:w="0" w:type="auto"/>
                  <w:tcMar>
                    <w:top w:w="30" w:type="dxa"/>
                    <w:left w:w="0" w:type="dxa"/>
                    <w:bottom w:w="30" w:type="dxa"/>
                    <w:right w:w="0" w:type="dxa"/>
                  </w:tcMar>
                </w:tcPr>
                <w:p w14:paraId="64107B52"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6757D446" w14:textId="77777777" w:rsidR="00C62D22" w:rsidRDefault="00C62D22" w:rsidP="008B259B">
                  <w:r>
                    <w:rPr>
                      <w:color w:val="000000"/>
                      <w:sz w:val="22"/>
                      <w:szCs w:val="22"/>
                    </w:rPr>
                    <w:t>a</w:t>
                  </w:r>
                </w:p>
              </w:tc>
            </w:tr>
            <w:tr w:rsidR="00C62D22" w14:paraId="23388D42" w14:textId="77777777" w:rsidTr="008B259B">
              <w:tc>
                <w:tcPr>
                  <w:tcW w:w="0" w:type="auto"/>
                  <w:tcMar>
                    <w:top w:w="30" w:type="dxa"/>
                    <w:left w:w="0" w:type="dxa"/>
                    <w:bottom w:w="30" w:type="dxa"/>
                    <w:right w:w="0" w:type="dxa"/>
                  </w:tcMar>
                </w:tcPr>
                <w:p w14:paraId="1575E3E2"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66B40534"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7AFCFFEB" w14:textId="77777777" w:rsidTr="008B259B">
              <w:tc>
                <w:tcPr>
                  <w:tcW w:w="0" w:type="auto"/>
                  <w:tcMar>
                    <w:top w:w="30" w:type="dxa"/>
                    <w:left w:w="0" w:type="dxa"/>
                    <w:bottom w:w="30" w:type="dxa"/>
                    <w:right w:w="0" w:type="dxa"/>
                  </w:tcMar>
                </w:tcPr>
                <w:p w14:paraId="4B8FEFFF"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6BF6ED5D" w14:textId="77777777" w:rsidR="00C62D22" w:rsidRDefault="00C62D22" w:rsidP="008B259B">
                  <w:r>
                    <w:rPr>
                      <w:color w:val="000000"/>
                      <w:sz w:val="22"/>
                      <w:szCs w:val="22"/>
                    </w:rPr>
                    <w:t>Multiple Choice</w:t>
                  </w:r>
                </w:p>
              </w:tc>
            </w:tr>
            <w:tr w:rsidR="00C62D22" w14:paraId="7E28DBA8" w14:textId="77777777" w:rsidTr="008B259B">
              <w:tc>
                <w:tcPr>
                  <w:tcW w:w="0" w:type="auto"/>
                  <w:tcMar>
                    <w:top w:w="30" w:type="dxa"/>
                    <w:left w:w="0" w:type="dxa"/>
                    <w:bottom w:w="30" w:type="dxa"/>
                    <w:right w:w="0" w:type="dxa"/>
                  </w:tcMar>
                </w:tcPr>
                <w:p w14:paraId="56F2D361"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3CA41791" w14:textId="77777777" w:rsidR="00C62D22" w:rsidRDefault="00C62D22" w:rsidP="008B259B">
                  <w:r>
                    <w:rPr>
                      <w:color w:val="000000"/>
                      <w:sz w:val="22"/>
                      <w:szCs w:val="22"/>
                    </w:rPr>
                    <w:t>Directions</w:t>
                  </w:r>
                </w:p>
              </w:tc>
            </w:tr>
            <w:tr w:rsidR="00C62D22" w14:paraId="77E8E350" w14:textId="77777777" w:rsidTr="008B259B">
              <w:tc>
                <w:tcPr>
                  <w:tcW w:w="0" w:type="auto"/>
                  <w:tcMar>
                    <w:top w:w="30" w:type="dxa"/>
                    <w:left w:w="0" w:type="dxa"/>
                    <w:bottom w:w="30" w:type="dxa"/>
                    <w:right w:w="0" w:type="dxa"/>
                  </w:tcMar>
                </w:tcPr>
                <w:p w14:paraId="007FAEE7"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3D657290" w14:textId="77777777" w:rsidR="00C62D22" w:rsidRDefault="00C62D22" w:rsidP="008B259B">
                  <w:r>
                    <w:rPr>
                      <w:color w:val="000000"/>
                      <w:sz w:val="22"/>
                      <w:szCs w:val="22"/>
                    </w:rPr>
                    <w:t>BWSH.ESPL.2017.50-2 - How to revise for consistency and cohesiveness Using transitions between supporting sentences</w:t>
                  </w:r>
                </w:p>
              </w:tc>
            </w:tr>
          </w:tbl>
          <w:p w14:paraId="3C657A09" w14:textId="77777777" w:rsidR="00C62D22" w:rsidRDefault="00C62D22" w:rsidP="008B259B"/>
        </w:tc>
      </w:tr>
    </w:tbl>
    <w:p w14:paraId="663CE3D8"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514C7460" w14:textId="77777777" w:rsidTr="008B259B">
        <w:tc>
          <w:tcPr>
            <w:tcW w:w="5000" w:type="pct"/>
            <w:tcMar>
              <w:top w:w="0" w:type="dxa"/>
              <w:left w:w="0" w:type="dxa"/>
              <w:bottom w:w="0" w:type="dxa"/>
              <w:right w:w="0" w:type="dxa"/>
            </w:tcMar>
            <w:vAlign w:val="center"/>
          </w:tcPr>
          <w:p w14:paraId="48FDC08B"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3. ​Subject: Types of mobile apps</w:t>
            </w:r>
          </w:p>
          <w:p w14:paraId="49D05DA0"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197"/>
            </w:tblGrid>
            <w:tr w:rsidR="00C62D22" w14:paraId="7F87619F" w14:textId="77777777" w:rsidTr="008B259B">
              <w:tc>
                <w:tcPr>
                  <w:tcW w:w="400" w:type="dxa"/>
                  <w:tcMar>
                    <w:top w:w="0" w:type="dxa"/>
                    <w:left w:w="0" w:type="dxa"/>
                    <w:bottom w:w="0" w:type="dxa"/>
                    <w:right w:w="0" w:type="dxa"/>
                  </w:tcMar>
                </w:tcPr>
                <w:p w14:paraId="59A4A7C1"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CC46EC8"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6DAB610" w14:textId="77777777" w:rsidR="00C62D22" w:rsidRDefault="00C62D22" w:rsidP="008B259B">
                  <w:pPr>
                    <w:pStyle w:val="p"/>
                  </w:pPr>
                  <w:r>
                    <w:rPr>
                      <w:rFonts w:ascii="Times New Roman" w:eastAsia="Times New Roman" w:hAnsi="Times New Roman" w:cs="Times New Roman"/>
                      <w:color w:val="000000"/>
                      <w:sz w:val="22"/>
                      <w:szCs w:val="22"/>
                    </w:rPr>
                    <w:t>​Information, entertainment, and utility apps are cool.</w:t>
                  </w:r>
                </w:p>
              </w:tc>
            </w:tr>
            <w:tr w:rsidR="00C62D22" w14:paraId="3278F57C" w14:textId="77777777" w:rsidTr="008B259B">
              <w:tc>
                <w:tcPr>
                  <w:tcW w:w="400" w:type="dxa"/>
                  <w:tcMar>
                    <w:top w:w="0" w:type="dxa"/>
                    <w:left w:w="0" w:type="dxa"/>
                    <w:bottom w:w="0" w:type="dxa"/>
                    <w:right w:w="0" w:type="dxa"/>
                  </w:tcMar>
                </w:tcPr>
                <w:p w14:paraId="07B8FA7D"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E6E4C46"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871027B" w14:textId="77777777" w:rsidR="00C62D22" w:rsidRDefault="00C62D22" w:rsidP="008B259B">
                  <w:pPr>
                    <w:pStyle w:val="p"/>
                  </w:pPr>
                  <w:r>
                    <w:rPr>
                      <w:rFonts w:ascii="Times New Roman" w:eastAsia="Times New Roman" w:hAnsi="Times New Roman" w:cs="Times New Roman"/>
                      <w:color w:val="000000"/>
                      <w:sz w:val="22"/>
                      <w:szCs w:val="22"/>
                    </w:rPr>
                    <w:t>​There are three major categories of mobile phone apps.</w:t>
                  </w:r>
                </w:p>
              </w:tc>
            </w:tr>
            <w:tr w:rsidR="00C62D22" w14:paraId="2790E5E5" w14:textId="77777777" w:rsidTr="008B259B">
              <w:tc>
                <w:tcPr>
                  <w:tcW w:w="400" w:type="dxa"/>
                  <w:tcMar>
                    <w:top w:w="0" w:type="dxa"/>
                    <w:left w:w="0" w:type="dxa"/>
                    <w:bottom w:w="0" w:type="dxa"/>
                    <w:right w:w="0" w:type="dxa"/>
                  </w:tcMar>
                </w:tcPr>
                <w:p w14:paraId="656E76DA"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9D27D1C"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B1674EF" w14:textId="77777777" w:rsidR="00C62D22" w:rsidRDefault="00C62D22" w:rsidP="008B259B">
                  <w:pPr>
                    <w:pStyle w:val="p"/>
                  </w:pPr>
                  <w:r>
                    <w:rPr>
                      <w:rFonts w:ascii="Times New Roman" w:eastAsia="Times New Roman" w:hAnsi="Times New Roman" w:cs="Times New Roman"/>
                      <w:color w:val="000000"/>
                      <w:sz w:val="22"/>
                      <w:szCs w:val="22"/>
                    </w:rPr>
                    <w:t>​There are three major categories of mobile phone apps: information, entertainment, and utility apps.</w:t>
                  </w:r>
                </w:p>
              </w:tc>
            </w:tr>
            <w:tr w:rsidR="00C62D22" w14:paraId="55048A14" w14:textId="77777777" w:rsidTr="008B259B">
              <w:tc>
                <w:tcPr>
                  <w:tcW w:w="400" w:type="dxa"/>
                  <w:tcMar>
                    <w:top w:w="0" w:type="dxa"/>
                    <w:left w:w="0" w:type="dxa"/>
                    <w:bottom w:w="0" w:type="dxa"/>
                    <w:right w:w="0" w:type="dxa"/>
                  </w:tcMar>
                </w:tcPr>
                <w:p w14:paraId="7CD03969"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B376C53"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8439DAA" w14:textId="77777777" w:rsidR="00C62D22" w:rsidRDefault="00C62D22" w:rsidP="008B259B">
                  <w:pPr>
                    <w:pStyle w:val="p"/>
                  </w:pPr>
                  <w:r>
                    <w:rPr>
                      <w:rFonts w:ascii="Times New Roman" w:eastAsia="Times New Roman" w:hAnsi="Times New Roman" w:cs="Times New Roman"/>
                      <w:color w:val="000000"/>
                      <w:sz w:val="22"/>
                      <w:szCs w:val="22"/>
                    </w:rPr>
                    <w:t>​Mobile phone apps are on the rise.</w:t>
                  </w:r>
                </w:p>
              </w:tc>
            </w:tr>
          </w:tbl>
          <w:p w14:paraId="2A31FCE8"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969"/>
              <w:gridCol w:w="8831"/>
            </w:tblGrid>
            <w:tr w:rsidR="00C62D22" w14:paraId="3FBCBFFF" w14:textId="77777777" w:rsidTr="008B259B">
              <w:tc>
                <w:tcPr>
                  <w:tcW w:w="0" w:type="auto"/>
                  <w:tcMar>
                    <w:top w:w="30" w:type="dxa"/>
                    <w:left w:w="0" w:type="dxa"/>
                    <w:bottom w:w="30" w:type="dxa"/>
                    <w:right w:w="0" w:type="dxa"/>
                  </w:tcMar>
                </w:tcPr>
                <w:p w14:paraId="5AC00960"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14349174" w14:textId="77777777" w:rsidR="00C62D22" w:rsidRDefault="00C62D22" w:rsidP="008B259B">
                  <w:r>
                    <w:rPr>
                      <w:color w:val="000000"/>
                      <w:sz w:val="22"/>
                      <w:szCs w:val="22"/>
                    </w:rPr>
                    <w:t>c</w:t>
                  </w:r>
                </w:p>
              </w:tc>
            </w:tr>
            <w:tr w:rsidR="00C62D22" w14:paraId="69B38196" w14:textId="77777777" w:rsidTr="008B259B">
              <w:tc>
                <w:tcPr>
                  <w:tcW w:w="0" w:type="auto"/>
                  <w:tcMar>
                    <w:top w:w="30" w:type="dxa"/>
                    <w:left w:w="0" w:type="dxa"/>
                    <w:bottom w:w="30" w:type="dxa"/>
                    <w:right w:w="0" w:type="dxa"/>
                  </w:tcMar>
                </w:tcPr>
                <w:p w14:paraId="471E5D99"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72F986C1"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61E88E28" w14:textId="77777777" w:rsidTr="008B259B">
              <w:tc>
                <w:tcPr>
                  <w:tcW w:w="0" w:type="auto"/>
                  <w:tcMar>
                    <w:top w:w="30" w:type="dxa"/>
                    <w:left w:w="0" w:type="dxa"/>
                    <w:bottom w:w="30" w:type="dxa"/>
                    <w:right w:w="0" w:type="dxa"/>
                  </w:tcMar>
                </w:tcPr>
                <w:p w14:paraId="267F51DA"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7D73E36B" w14:textId="77777777" w:rsidR="00C62D22" w:rsidRDefault="00C62D22" w:rsidP="008B259B">
                  <w:r>
                    <w:rPr>
                      <w:color w:val="000000"/>
                      <w:sz w:val="22"/>
                      <w:szCs w:val="22"/>
                    </w:rPr>
                    <w:t>Multiple Choice</w:t>
                  </w:r>
                </w:p>
              </w:tc>
            </w:tr>
            <w:tr w:rsidR="00C62D22" w14:paraId="31C0E3FC" w14:textId="77777777" w:rsidTr="008B259B">
              <w:tc>
                <w:tcPr>
                  <w:tcW w:w="0" w:type="auto"/>
                  <w:tcMar>
                    <w:top w:w="30" w:type="dxa"/>
                    <w:left w:w="0" w:type="dxa"/>
                    <w:bottom w:w="30" w:type="dxa"/>
                    <w:right w:w="0" w:type="dxa"/>
                  </w:tcMar>
                </w:tcPr>
                <w:p w14:paraId="31A29256" w14:textId="77777777" w:rsidR="00C62D22" w:rsidRDefault="00C62D22" w:rsidP="008B259B">
                  <w:r>
                    <w:rPr>
                      <w:i/>
                      <w:iCs/>
                      <w:color w:val="000000"/>
                      <w:sz w:val="22"/>
                      <w:szCs w:val="22"/>
                    </w:rPr>
                    <w:lastRenderedPageBreak/>
                    <w:t>PREFACE NAME:  </w:t>
                  </w:r>
                </w:p>
              </w:tc>
              <w:tc>
                <w:tcPr>
                  <w:tcW w:w="0" w:type="auto"/>
                  <w:tcMar>
                    <w:top w:w="30" w:type="dxa"/>
                    <w:left w:w="0" w:type="dxa"/>
                    <w:bottom w:w="30" w:type="dxa"/>
                    <w:right w:w="0" w:type="dxa"/>
                  </w:tcMar>
                </w:tcPr>
                <w:p w14:paraId="44D4C61B" w14:textId="77777777" w:rsidR="00C62D22" w:rsidRDefault="00C62D22" w:rsidP="008B259B">
                  <w:r>
                    <w:rPr>
                      <w:color w:val="000000"/>
                      <w:sz w:val="22"/>
                      <w:szCs w:val="22"/>
                    </w:rPr>
                    <w:t>Directions</w:t>
                  </w:r>
                </w:p>
              </w:tc>
            </w:tr>
          </w:tbl>
          <w:p w14:paraId="4FF6FCC8" w14:textId="77777777" w:rsidR="00C62D22" w:rsidRDefault="00C62D22" w:rsidP="008B259B"/>
        </w:tc>
      </w:tr>
    </w:tbl>
    <w:p w14:paraId="7D195A0B"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1B071380" w14:textId="77777777" w:rsidTr="008B259B">
        <w:tc>
          <w:tcPr>
            <w:tcW w:w="5000" w:type="pct"/>
            <w:tcMar>
              <w:top w:w="0" w:type="dxa"/>
              <w:left w:w="0" w:type="dxa"/>
              <w:bottom w:w="0" w:type="dxa"/>
              <w:right w:w="0" w:type="dxa"/>
            </w:tcMar>
            <w:vAlign w:val="center"/>
          </w:tcPr>
          <w:p w14:paraId="50A049A9"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4. ​Subject: Defining “mash-ups”</w:t>
            </w:r>
          </w:p>
          <w:p w14:paraId="3036C75D"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515F33BD" w14:textId="77777777" w:rsidTr="008B259B">
              <w:tc>
                <w:tcPr>
                  <w:tcW w:w="400" w:type="dxa"/>
                  <w:tcMar>
                    <w:top w:w="0" w:type="dxa"/>
                    <w:left w:w="0" w:type="dxa"/>
                    <w:bottom w:w="0" w:type="dxa"/>
                    <w:right w:w="0" w:type="dxa"/>
                  </w:tcMar>
                </w:tcPr>
                <w:p w14:paraId="408B1500"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2B16F27"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C01EFF3" w14:textId="77777777" w:rsidR="00C62D22" w:rsidRDefault="00C62D22" w:rsidP="008B259B">
                  <w:pPr>
                    <w:pStyle w:val="p"/>
                  </w:pPr>
                  <w:r>
                    <w:rPr>
                      <w:rFonts w:ascii="Times New Roman" w:eastAsia="Times New Roman" w:hAnsi="Times New Roman" w:cs="Times New Roman"/>
                      <w:color w:val="000000"/>
                      <w:sz w:val="22"/>
                      <w:szCs w:val="22"/>
                    </w:rPr>
                    <w:t xml:space="preserve">​The movie </w:t>
                  </w:r>
                  <w:r>
                    <w:rPr>
                      <w:rFonts w:ascii="Times New Roman" w:eastAsia="Times New Roman" w:hAnsi="Times New Roman" w:cs="Times New Roman"/>
                      <w:i/>
                      <w:iCs/>
                      <w:color w:val="000000"/>
                      <w:sz w:val="22"/>
                      <w:szCs w:val="22"/>
                    </w:rPr>
                    <w:t>Big Hero 6</w:t>
                  </w:r>
                  <w:r>
                    <w:rPr>
                      <w:rFonts w:ascii="Times New Roman" w:eastAsia="Times New Roman" w:hAnsi="Times New Roman" w:cs="Times New Roman"/>
                      <w:color w:val="000000"/>
                      <w:sz w:val="22"/>
                      <w:szCs w:val="22"/>
                    </w:rPr>
                    <w:t xml:space="preserve"> “mashes” two cities—thus cultures—together: San Francisco and Tokyo.</w:t>
                  </w:r>
                </w:p>
              </w:tc>
            </w:tr>
            <w:tr w:rsidR="00C62D22" w14:paraId="78049F25" w14:textId="77777777" w:rsidTr="008B259B">
              <w:tc>
                <w:tcPr>
                  <w:tcW w:w="400" w:type="dxa"/>
                  <w:tcMar>
                    <w:top w:w="0" w:type="dxa"/>
                    <w:left w:w="0" w:type="dxa"/>
                    <w:bottom w:w="0" w:type="dxa"/>
                    <w:right w:w="0" w:type="dxa"/>
                  </w:tcMar>
                </w:tcPr>
                <w:p w14:paraId="4C50BA2B"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002DBA9"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8B1CCA5" w14:textId="77777777" w:rsidR="00C62D22" w:rsidRDefault="00C62D22" w:rsidP="008B259B">
                  <w:pPr>
                    <w:pStyle w:val="p"/>
                  </w:pPr>
                  <w:r>
                    <w:rPr>
                      <w:rFonts w:ascii="Times New Roman" w:eastAsia="Times New Roman" w:hAnsi="Times New Roman" w:cs="Times New Roman"/>
                      <w:color w:val="000000"/>
                      <w:sz w:val="22"/>
                      <w:szCs w:val="22"/>
                    </w:rPr>
                    <w:t>​A person can learn to create a mash-up fairly easily.</w:t>
                  </w:r>
                </w:p>
              </w:tc>
            </w:tr>
            <w:tr w:rsidR="00C62D22" w14:paraId="5C668536" w14:textId="77777777" w:rsidTr="008B259B">
              <w:tc>
                <w:tcPr>
                  <w:tcW w:w="400" w:type="dxa"/>
                  <w:tcMar>
                    <w:top w:w="0" w:type="dxa"/>
                    <w:left w:w="0" w:type="dxa"/>
                    <w:bottom w:w="0" w:type="dxa"/>
                    <w:right w:w="0" w:type="dxa"/>
                  </w:tcMar>
                </w:tcPr>
                <w:p w14:paraId="645A3A09"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471652D"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D435D7E" w14:textId="77777777" w:rsidR="00C62D22" w:rsidRDefault="00C62D22" w:rsidP="008B259B">
                  <w:pPr>
                    <w:pStyle w:val="p"/>
                  </w:pPr>
                  <w:r>
                    <w:rPr>
                      <w:rFonts w:ascii="Times New Roman" w:eastAsia="Times New Roman" w:hAnsi="Times New Roman" w:cs="Times New Roman"/>
                      <w:color w:val="000000"/>
                      <w:sz w:val="22"/>
                      <w:szCs w:val="22"/>
                    </w:rPr>
                    <w:t xml:space="preserve">​A </w:t>
                  </w:r>
                  <w:r>
                    <w:rPr>
                      <w:rFonts w:ascii="Times New Roman" w:eastAsia="Times New Roman" w:hAnsi="Times New Roman" w:cs="Times New Roman"/>
                      <w:i/>
                      <w:iCs/>
                      <w:color w:val="000000"/>
                      <w:sz w:val="22"/>
                      <w:szCs w:val="22"/>
                    </w:rPr>
                    <w:t>mash-up</w:t>
                  </w:r>
                  <w:r>
                    <w:rPr>
                      <w:rFonts w:ascii="Times New Roman" w:eastAsia="Times New Roman" w:hAnsi="Times New Roman" w:cs="Times New Roman"/>
                      <w:color w:val="000000"/>
                      <w:sz w:val="22"/>
                      <w:szCs w:val="22"/>
                    </w:rPr>
                    <w:t xml:space="preserve"> is defined as a mixture of distinct, contrasting elements, for example two different songs, videos, or cultures.</w:t>
                  </w:r>
                </w:p>
              </w:tc>
            </w:tr>
            <w:tr w:rsidR="00C62D22" w14:paraId="1E8878D4" w14:textId="77777777" w:rsidTr="008B259B">
              <w:tc>
                <w:tcPr>
                  <w:tcW w:w="400" w:type="dxa"/>
                  <w:tcMar>
                    <w:top w:w="0" w:type="dxa"/>
                    <w:left w:w="0" w:type="dxa"/>
                    <w:bottom w:w="0" w:type="dxa"/>
                    <w:right w:w="0" w:type="dxa"/>
                  </w:tcMar>
                </w:tcPr>
                <w:p w14:paraId="64114BAC"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690E446"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F91FC49" w14:textId="77777777" w:rsidR="00C62D22" w:rsidRDefault="00C62D22" w:rsidP="008B259B">
                  <w:pPr>
                    <w:pStyle w:val="p"/>
                  </w:pPr>
                  <w:r>
                    <w:rPr>
                      <w:rFonts w:ascii="Times New Roman" w:eastAsia="Times New Roman" w:hAnsi="Times New Roman" w:cs="Times New Roman"/>
                      <w:color w:val="000000"/>
                      <w:sz w:val="22"/>
                      <w:szCs w:val="22"/>
                    </w:rPr>
                    <w:t>​Mash-ups are popular with today’s teens.</w:t>
                  </w:r>
                </w:p>
              </w:tc>
            </w:tr>
          </w:tbl>
          <w:p w14:paraId="74901DAD"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6E36E17D" w14:textId="77777777" w:rsidTr="008B259B">
              <w:tc>
                <w:tcPr>
                  <w:tcW w:w="0" w:type="auto"/>
                  <w:tcMar>
                    <w:top w:w="30" w:type="dxa"/>
                    <w:left w:w="0" w:type="dxa"/>
                    <w:bottom w:w="30" w:type="dxa"/>
                    <w:right w:w="0" w:type="dxa"/>
                  </w:tcMar>
                </w:tcPr>
                <w:p w14:paraId="57CF6CAF"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4B8952B6" w14:textId="77777777" w:rsidR="00C62D22" w:rsidRDefault="00C62D22" w:rsidP="008B259B">
                  <w:r>
                    <w:rPr>
                      <w:color w:val="000000"/>
                      <w:sz w:val="22"/>
                      <w:szCs w:val="22"/>
                    </w:rPr>
                    <w:t>c</w:t>
                  </w:r>
                </w:p>
              </w:tc>
            </w:tr>
            <w:tr w:rsidR="00C62D22" w14:paraId="4049AE58" w14:textId="77777777" w:rsidTr="008B259B">
              <w:tc>
                <w:tcPr>
                  <w:tcW w:w="0" w:type="auto"/>
                  <w:tcMar>
                    <w:top w:w="30" w:type="dxa"/>
                    <w:left w:w="0" w:type="dxa"/>
                    <w:bottom w:w="30" w:type="dxa"/>
                    <w:right w:w="0" w:type="dxa"/>
                  </w:tcMar>
                </w:tcPr>
                <w:p w14:paraId="4A755C4A"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136261AC"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0807F717" w14:textId="77777777" w:rsidTr="008B259B">
              <w:tc>
                <w:tcPr>
                  <w:tcW w:w="0" w:type="auto"/>
                  <w:tcMar>
                    <w:top w:w="30" w:type="dxa"/>
                    <w:left w:w="0" w:type="dxa"/>
                    <w:bottom w:w="30" w:type="dxa"/>
                    <w:right w:w="0" w:type="dxa"/>
                  </w:tcMar>
                </w:tcPr>
                <w:p w14:paraId="65B23BE9"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01B1409A" w14:textId="77777777" w:rsidR="00C62D22" w:rsidRDefault="00C62D22" w:rsidP="008B259B">
                  <w:r>
                    <w:rPr>
                      <w:color w:val="000000"/>
                      <w:sz w:val="22"/>
                      <w:szCs w:val="22"/>
                    </w:rPr>
                    <w:t>Multiple Choice</w:t>
                  </w:r>
                </w:p>
              </w:tc>
            </w:tr>
            <w:tr w:rsidR="00C62D22" w14:paraId="269B90D5" w14:textId="77777777" w:rsidTr="008B259B">
              <w:tc>
                <w:tcPr>
                  <w:tcW w:w="0" w:type="auto"/>
                  <w:tcMar>
                    <w:top w:w="30" w:type="dxa"/>
                    <w:left w:w="0" w:type="dxa"/>
                    <w:bottom w:w="30" w:type="dxa"/>
                    <w:right w:w="0" w:type="dxa"/>
                  </w:tcMar>
                </w:tcPr>
                <w:p w14:paraId="349EE81A"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4F3B0780" w14:textId="77777777" w:rsidR="00C62D22" w:rsidRDefault="00C62D22" w:rsidP="008B259B">
                  <w:r>
                    <w:rPr>
                      <w:color w:val="000000"/>
                      <w:sz w:val="22"/>
                      <w:szCs w:val="22"/>
                    </w:rPr>
                    <w:t>Directions</w:t>
                  </w:r>
                </w:p>
              </w:tc>
            </w:tr>
            <w:tr w:rsidR="00C62D22" w14:paraId="41686090" w14:textId="77777777" w:rsidTr="008B259B">
              <w:tc>
                <w:tcPr>
                  <w:tcW w:w="0" w:type="auto"/>
                  <w:tcMar>
                    <w:top w:w="30" w:type="dxa"/>
                    <w:left w:w="0" w:type="dxa"/>
                    <w:bottom w:w="30" w:type="dxa"/>
                    <w:right w:w="0" w:type="dxa"/>
                  </w:tcMar>
                </w:tcPr>
                <w:p w14:paraId="390FF693"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34732BE9" w14:textId="77777777" w:rsidR="00C62D22" w:rsidRDefault="00C62D22" w:rsidP="008B259B">
                  <w:r>
                    <w:rPr>
                      <w:color w:val="000000"/>
                      <w:sz w:val="22"/>
                      <w:szCs w:val="22"/>
                    </w:rPr>
                    <w:t>BWSH.ESPL.2017.50-4 - How to revise a paragraph so it is organized, unified, cohesive, and coherent</w:t>
                  </w:r>
                </w:p>
              </w:tc>
            </w:tr>
          </w:tbl>
          <w:p w14:paraId="5C4D42C3" w14:textId="77777777" w:rsidR="00C62D22" w:rsidRDefault="00C62D22" w:rsidP="008B259B"/>
        </w:tc>
      </w:tr>
    </w:tbl>
    <w:p w14:paraId="7983D51C"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7B16E961" w14:textId="77777777" w:rsidTr="008B259B">
        <w:tc>
          <w:tcPr>
            <w:tcW w:w="5000" w:type="pct"/>
            <w:tcMar>
              <w:top w:w="0" w:type="dxa"/>
              <w:left w:w="0" w:type="dxa"/>
              <w:bottom w:w="0" w:type="dxa"/>
              <w:right w:w="0" w:type="dxa"/>
            </w:tcMar>
            <w:vAlign w:val="center"/>
          </w:tcPr>
          <w:p w14:paraId="51939B8A"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5. Subject: How to prepare for a poetry slam​</w:t>
            </w:r>
          </w:p>
          <w:p w14:paraId="26C2ED74"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220061AF" w14:textId="77777777" w:rsidTr="008B259B">
              <w:tc>
                <w:tcPr>
                  <w:tcW w:w="400" w:type="dxa"/>
                  <w:tcMar>
                    <w:top w:w="0" w:type="dxa"/>
                    <w:left w:w="0" w:type="dxa"/>
                    <w:bottom w:w="0" w:type="dxa"/>
                    <w:right w:w="0" w:type="dxa"/>
                  </w:tcMar>
                </w:tcPr>
                <w:p w14:paraId="1F1C3955"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8D04294"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896F34C" w14:textId="77777777" w:rsidR="00C62D22" w:rsidRDefault="00C62D22" w:rsidP="008B259B">
                  <w:pPr>
                    <w:pStyle w:val="p"/>
                  </w:pPr>
                  <w:r>
                    <w:rPr>
                      <w:rFonts w:ascii="Times New Roman" w:eastAsia="Times New Roman" w:hAnsi="Times New Roman" w:cs="Times New Roman"/>
                      <w:color w:val="000000"/>
                      <w:sz w:val="22"/>
                      <w:szCs w:val="22"/>
                    </w:rPr>
                    <w:t>​If you don’t practice, you will not be successful in your first poetry slam.</w:t>
                  </w:r>
                </w:p>
              </w:tc>
            </w:tr>
            <w:tr w:rsidR="00C62D22" w14:paraId="24645A5F" w14:textId="77777777" w:rsidTr="008B259B">
              <w:tc>
                <w:tcPr>
                  <w:tcW w:w="400" w:type="dxa"/>
                  <w:tcMar>
                    <w:top w:w="0" w:type="dxa"/>
                    <w:left w:w="0" w:type="dxa"/>
                    <w:bottom w:w="0" w:type="dxa"/>
                    <w:right w:w="0" w:type="dxa"/>
                  </w:tcMar>
                </w:tcPr>
                <w:p w14:paraId="03B03D76"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B3284E7"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C214BC2" w14:textId="77777777" w:rsidR="00C62D22" w:rsidRDefault="00C62D22" w:rsidP="008B259B">
                  <w:pPr>
                    <w:pStyle w:val="p"/>
                  </w:pPr>
                  <w:r>
                    <w:rPr>
                      <w:rFonts w:ascii="Times New Roman" w:eastAsia="Times New Roman" w:hAnsi="Times New Roman" w:cs="Times New Roman"/>
                      <w:color w:val="000000"/>
                      <w:sz w:val="22"/>
                      <w:szCs w:val="22"/>
                    </w:rPr>
                    <w:t>​Poetry slams have become popular venues for the spoken word, and I highly recommend performing in one.</w:t>
                  </w:r>
                </w:p>
              </w:tc>
            </w:tr>
            <w:tr w:rsidR="00C62D22" w14:paraId="1405E6C3" w14:textId="77777777" w:rsidTr="008B259B">
              <w:tc>
                <w:tcPr>
                  <w:tcW w:w="400" w:type="dxa"/>
                  <w:tcMar>
                    <w:top w:w="0" w:type="dxa"/>
                    <w:left w:w="0" w:type="dxa"/>
                    <w:bottom w:w="0" w:type="dxa"/>
                    <w:right w:w="0" w:type="dxa"/>
                  </w:tcMar>
                </w:tcPr>
                <w:p w14:paraId="38EBC2F5"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47A2FFAE"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3378569" w14:textId="77777777" w:rsidR="00C62D22" w:rsidRDefault="00C62D22" w:rsidP="008B259B">
                  <w:pPr>
                    <w:pStyle w:val="p"/>
                  </w:pPr>
                  <w:r>
                    <w:rPr>
                      <w:rFonts w:ascii="Times New Roman" w:eastAsia="Times New Roman" w:hAnsi="Times New Roman" w:cs="Times New Roman"/>
                      <w:color w:val="000000"/>
                      <w:sz w:val="22"/>
                      <w:szCs w:val="22"/>
                    </w:rPr>
                    <w:t>​Writing fervently, practicing relentlessly, and performing passionately are all excellent ways to be successful in your first poetry slam.</w:t>
                  </w:r>
                </w:p>
              </w:tc>
            </w:tr>
            <w:tr w:rsidR="00C62D22" w14:paraId="42B2C053" w14:textId="77777777" w:rsidTr="008B259B">
              <w:tc>
                <w:tcPr>
                  <w:tcW w:w="400" w:type="dxa"/>
                  <w:tcMar>
                    <w:top w:w="0" w:type="dxa"/>
                    <w:left w:w="0" w:type="dxa"/>
                    <w:bottom w:w="0" w:type="dxa"/>
                    <w:right w:w="0" w:type="dxa"/>
                  </w:tcMar>
                </w:tcPr>
                <w:p w14:paraId="4172839B"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12FB70F"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E8EADE9" w14:textId="77777777" w:rsidR="00C62D22" w:rsidRDefault="00C62D22" w:rsidP="008B259B">
                  <w:pPr>
                    <w:pStyle w:val="p"/>
                  </w:pPr>
                  <w:r>
                    <w:rPr>
                      <w:rFonts w:ascii="Times New Roman" w:eastAsia="Times New Roman" w:hAnsi="Times New Roman" w:cs="Times New Roman"/>
                      <w:color w:val="000000"/>
                      <w:sz w:val="22"/>
                      <w:szCs w:val="22"/>
                    </w:rPr>
                    <w:t>​Poetry slams began during the jazz age; in fact, many poets would perform alongside famed jazz musicians in Harlem’s most renowned clubs.</w:t>
                  </w:r>
                </w:p>
              </w:tc>
            </w:tr>
          </w:tbl>
          <w:p w14:paraId="5E891395"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092AF785" w14:textId="77777777" w:rsidTr="008B259B">
              <w:tc>
                <w:tcPr>
                  <w:tcW w:w="0" w:type="auto"/>
                  <w:tcMar>
                    <w:top w:w="30" w:type="dxa"/>
                    <w:left w:w="0" w:type="dxa"/>
                    <w:bottom w:w="30" w:type="dxa"/>
                    <w:right w:w="0" w:type="dxa"/>
                  </w:tcMar>
                </w:tcPr>
                <w:p w14:paraId="4BC11664"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4984DD4F" w14:textId="77777777" w:rsidR="00C62D22" w:rsidRDefault="00C62D22" w:rsidP="008B259B">
                  <w:r>
                    <w:rPr>
                      <w:color w:val="000000"/>
                      <w:sz w:val="22"/>
                      <w:szCs w:val="22"/>
                    </w:rPr>
                    <w:t>c</w:t>
                  </w:r>
                </w:p>
              </w:tc>
            </w:tr>
            <w:tr w:rsidR="00C62D22" w14:paraId="62A975D2" w14:textId="77777777" w:rsidTr="008B259B">
              <w:tc>
                <w:tcPr>
                  <w:tcW w:w="0" w:type="auto"/>
                  <w:tcMar>
                    <w:top w:w="30" w:type="dxa"/>
                    <w:left w:w="0" w:type="dxa"/>
                    <w:bottom w:w="30" w:type="dxa"/>
                    <w:right w:w="0" w:type="dxa"/>
                  </w:tcMar>
                </w:tcPr>
                <w:p w14:paraId="5066584C"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0156312E"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1EFF0EC4" w14:textId="77777777" w:rsidTr="008B259B">
              <w:tc>
                <w:tcPr>
                  <w:tcW w:w="0" w:type="auto"/>
                  <w:tcMar>
                    <w:top w:w="30" w:type="dxa"/>
                    <w:left w:w="0" w:type="dxa"/>
                    <w:bottom w:w="30" w:type="dxa"/>
                    <w:right w:w="0" w:type="dxa"/>
                  </w:tcMar>
                </w:tcPr>
                <w:p w14:paraId="1A19D767"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6C694EC0" w14:textId="77777777" w:rsidR="00C62D22" w:rsidRDefault="00C62D22" w:rsidP="008B259B">
                  <w:r>
                    <w:rPr>
                      <w:color w:val="000000"/>
                      <w:sz w:val="22"/>
                      <w:szCs w:val="22"/>
                    </w:rPr>
                    <w:t>Multiple Choice</w:t>
                  </w:r>
                </w:p>
              </w:tc>
            </w:tr>
            <w:tr w:rsidR="00C62D22" w14:paraId="62EAAD91" w14:textId="77777777" w:rsidTr="008B259B">
              <w:tc>
                <w:tcPr>
                  <w:tcW w:w="0" w:type="auto"/>
                  <w:tcMar>
                    <w:top w:w="30" w:type="dxa"/>
                    <w:left w:w="0" w:type="dxa"/>
                    <w:bottom w:w="30" w:type="dxa"/>
                    <w:right w:w="0" w:type="dxa"/>
                  </w:tcMar>
                </w:tcPr>
                <w:p w14:paraId="39E64826"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526AB691" w14:textId="77777777" w:rsidR="00C62D22" w:rsidRDefault="00C62D22" w:rsidP="008B259B">
                  <w:r>
                    <w:rPr>
                      <w:color w:val="000000"/>
                      <w:sz w:val="22"/>
                      <w:szCs w:val="22"/>
                    </w:rPr>
                    <w:t>Directions</w:t>
                  </w:r>
                </w:p>
              </w:tc>
            </w:tr>
            <w:tr w:rsidR="00C62D22" w14:paraId="19592ACC" w14:textId="77777777" w:rsidTr="008B259B">
              <w:tc>
                <w:tcPr>
                  <w:tcW w:w="0" w:type="auto"/>
                  <w:tcMar>
                    <w:top w:w="30" w:type="dxa"/>
                    <w:left w:w="0" w:type="dxa"/>
                    <w:bottom w:w="30" w:type="dxa"/>
                    <w:right w:w="0" w:type="dxa"/>
                  </w:tcMar>
                </w:tcPr>
                <w:p w14:paraId="60118C29"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1C3ADDBC" w14:textId="77777777" w:rsidR="00C62D22" w:rsidRDefault="00C62D22" w:rsidP="008B259B">
                  <w:r>
                    <w:rPr>
                      <w:color w:val="000000"/>
                      <w:sz w:val="22"/>
                      <w:szCs w:val="22"/>
                    </w:rPr>
                    <w:t>BWSH.ESPL.2017.50-5 - Revise for consistence</w:t>
                  </w:r>
                </w:p>
              </w:tc>
            </w:tr>
          </w:tbl>
          <w:p w14:paraId="0CCBA21D" w14:textId="77777777" w:rsidR="00C62D22" w:rsidRDefault="00C62D22" w:rsidP="008B259B"/>
        </w:tc>
      </w:tr>
    </w:tbl>
    <w:p w14:paraId="39042CF1"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7A2852C3" w14:textId="77777777" w:rsidTr="008B259B">
        <w:tc>
          <w:tcPr>
            <w:tcW w:w="5000" w:type="pct"/>
            <w:tcMar>
              <w:top w:w="0" w:type="dxa"/>
              <w:left w:w="0" w:type="dxa"/>
              <w:bottom w:w="0" w:type="dxa"/>
              <w:right w:w="0" w:type="dxa"/>
            </w:tcMar>
            <w:vAlign w:val="center"/>
          </w:tcPr>
          <w:p w14:paraId="703CF962"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6. Subject: College students and volunteerism​</w:t>
            </w:r>
          </w:p>
          <w:p w14:paraId="6E380AA7"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6F558B56" w14:textId="77777777" w:rsidTr="008B259B">
              <w:tc>
                <w:tcPr>
                  <w:tcW w:w="400" w:type="dxa"/>
                  <w:tcMar>
                    <w:top w:w="0" w:type="dxa"/>
                    <w:left w:w="0" w:type="dxa"/>
                    <w:bottom w:w="0" w:type="dxa"/>
                    <w:right w:w="0" w:type="dxa"/>
                  </w:tcMar>
                </w:tcPr>
                <w:p w14:paraId="76FD91CA"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8CEEC96"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5574096" w14:textId="77777777" w:rsidR="00C62D22" w:rsidRDefault="00C62D22" w:rsidP="008B259B">
                  <w:pPr>
                    <w:pStyle w:val="p"/>
                  </w:pPr>
                  <w:r>
                    <w:rPr>
                      <w:rFonts w:ascii="Times New Roman" w:eastAsia="Times New Roman" w:hAnsi="Times New Roman" w:cs="Times New Roman"/>
                      <w:color w:val="000000"/>
                      <w:sz w:val="22"/>
                      <w:szCs w:val="22"/>
                    </w:rPr>
                    <w:t>Students should not be forced to participate in volunteer service for a grade because it takes time, costs too much, and causes emotional stress.</w:t>
                  </w:r>
                </w:p>
              </w:tc>
            </w:tr>
            <w:tr w:rsidR="00C62D22" w14:paraId="62287A98" w14:textId="77777777" w:rsidTr="008B259B">
              <w:tc>
                <w:tcPr>
                  <w:tcW w:w="400" w:type="dxa"/>
                  <w:tcMar>
                    <w:top w:w="0" w:type="dxa"/>
                    <w:left w:w="0" w:type="dxa"/>
                    <w:bottom w:w="0" w:type="dxa"/>
                    <w:right w:w="0" w:type="dxa"/>
                  </w:tcMar>
                </w:tcPr>
                <w:p w14:paraId="3FCF6212"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1F221E3"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10AB0AC" w14:textId="77777777" w:rsidR="00C62D22" w:rsidRDefault="00C62D22" w:rsidP="008B259B">
                  <w:pPr>
                    <w:pStyle w:val="p"/>
                  </w:pPr>
                  <w:r>
                    <w:rPr>
                      <w:rFonts w:ascii="Times New Roman" w:eastAsia="Times New Roman" w:hAnsi="Times New Roman" w:cs="Times New Roman"/>
                      <w:color w:val="000000"/>
                      <w:sz w:val="22"/>
                      <w:szCs w:val="22"/>
                    </w:rPr>
                    <w:t>​Students should not be forced to participate in volunteer service for a grade.</w:t>
                  </w:r>
                </w:p>
              </w:tc>
            </w:tr>
            <w:tr w:rsidR="00C62D22" w14:paraId="0F2F8E74" w14:textId="77777777" w:rsidTr="008B259B">
              <w:tc>
                <w:tcPr>
                  <w:tcW w:w="400" w:type="dxa"/>
                  <w:tcMar>
                    <w:top w:w="0" w:type="dxa"/>
                    <w:left w:w="0" w:type="dxa"/>
                    <w:bottom w:w="0" w:type="dxa"/>
                    <w:right w:w="0" w:type="dxa"/>
                  </w:tcMar>
                </w:tcPr>
                <w:p w14:paraId="45F3F754"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B6430C0"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0DAF0A6C" w14:textId="77777777" w:rsidR="00C62D22" w:rsidRDefault="00C62D22" w:rsidP="008B259B">
                  <w:pPr>
                    <w:pStyle w:val="p"/>
                  </w:pPr>
                  <w:r>
                    <w:rPr>
                      <w:rFonts w:ascii="Times New Roman" w:eastAsia="Times New Roman" w:hAnsi="Times New Roman" w:cs="Times New Roman"/>
                      <w:color w:val="000000"/>
                      <w:sz w:val="22"/>
                      <w:szCs w:val="22"/>
                    </w:rPr>
                    <w:t>​Volunteering for a community program should be a decision left up to the student, not the teacher.</w:t>
                  </w:r>
                </w:p>
              </w:tc>
            </w:tr>
            <w:tr w:rsidR="00C62D22" w14:paraId="03F23F42" w14:textId="77777777" w:rsidTr="008B259B">
              <w:tc>
                <w:tcPr>
                  <w:tcW w:w="400" w:type="dxa"/>
                  <w:tcMar>
                    <w:top w:w="0" w:type="dxa"/>
                    <w:left w:w="0" w:type="dxa"/>
                    <w:bottom w:w="0" w:type="dxa"/>
                    <w:right w:w="0" w:type="dxa"/>
                  </w:tcMar>
                </w:tcPr>
                <w:p w14:paraId="2E78BAFA"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8A9E38E"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88BBD83" w14:textId="77777777" w:rsidR="00C62D22" w:rsidRDefault="00C62D22" w:rsidP="008B259B">
                  <w:pPr>
                    <w:pStyle w:val="p"/>
                  </w:pPr>
                  <w:r>
                    <w:rPr>
                      <w:rFonts w:ascii="Times New Roman" w:eastAsia="Times New Roman" w:hAnsi="Times New Roman" w:cs="Times New Roman"/>
                      <w:color w:val="000000"/>
                      <w:sz w:val="22"/>
                      <w:szCs w:val="22"/>
                    </w:rPr>
                    <w:t>​Teachers are requiring students to volunteer somewhere for a grade in their course, and it’s not fair.</w:t>
                  </w:r>
                </w:p>
              </w:tc>
            </w:tr>
          </w:tbl>
          <w:p w14:paraId="7F717355"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1F5C5C7A" w14:textId="77777777" w:rsidTr="008B259B">
              <w:tc>
                <w:tcPr>
                  <w:tcW w:w="0" w:type="auto"/>
                  <w:tcMar>
                    <w:top w:w="30" w:type="dxa"/>
                    <w:left w:w="0" w:type="dxa"/>
                    <w:bottom w:w="30" w:type="dxa"/>
                    <w:right w:w="0" w:type="dxa"/>
                  </w:tcMar>
                </w:tcPr>
                <w:p w14:paraId="3E627219"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61C00A6A" w14:textId="77777777" w:rsidR="00C62D22" w:rsidRDefault="00C62D22" w:rsidP="008B259B">
                  <w:r>
                    <w:rPr>
                      <w:color w:val="000000"/>
                      <w:sz w:val="22"/>
                      <w:szCs w:val="22"/>
                    </w:rPr>
                    <w:t>a</w:t>
                  </w:r>
                </w:p>
              </w:tc>
            </w:tr>
            <w:tr w:rsidR="00C62D22" w14:paraId="3997C645" w14:textId="77777777" w:rsidTr="008B259B">
              <w:tc>
                <w:tcPr>
                  <w:tcW w:w="0" w:type="auto"/>
                  <w:tcMar>
                    <w:top w:w="30" w:type="dxa"/>
                    <w:left w:w="0" w:type="dxa"/>
                    <w:bottom w:w="30" w:type="dxa"/>
                    <w:right w:w="0" w:type="dxa"/>
                  </w:tcMar>
                </w:tcPr>
                <w:p w14:paraId="3554713D"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0388FE7D"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33B6CB14" w14:textId="77777777" w:rsidTr="008B259B">
              <w:tc>
                <w:tcPr>
                  <w:tcW w:w="0" w:type="auto"/>
                  <w:tcMar>
                    <w:top w:w="30" w:type="dxa"/>
                    <w:left w:w="0" w:type="dxa"/>
                    <w:bottom w:w="30" w:type="dxa"/>
                    <w:right w:w="0" w:type="dxa"/>
                  </w:tcMar>
                </w:tcPr>
                <w:p w14:paraId="0E9E1C23" w14:textId="77777777" w:rsidR="00C62D22" w:rsidRDefault="00C62D22" w:rsidP="008B259B">
                  <w:r>
                    <w:rPr>
                      <w:i/>
                      <w:iCs/>
                      <w:color w:val="000000"/>
                      <w:sz w:val="22"/>
                      <w:szCs w:val="22"/>
                    </w:rPr>
                    <w:lastRenderedPageBreak/>
                    <w:t>QUESTION TYPE:  </w:t>
                  </w:r>
                </w:p>
              </w:tc>
              <w:tc>
                <w:tcPr>
                  <w:tcW w:w="0" w:type="auto"/>
                  <w:tcMar>
                    <w:top w:w="30" w:type="dxa"/>
                    <w:left w:w="0" w:type="dxa"/>
                    <w:bottom w:w="30" w:type="dxa"/>
                    <w:right w:w="0" w:type="dxa"/>
                  </w:tcMar>
                </w:tcPr>
                <w:p w14:paraId="62AA20BD" w14:textId="77777777" w:rsidR="00C62D22" w:rsidRDefault="00C62D22" w:rsidP="008B259B">
                  <w:r>
                    <w:rPr>
                      <w:color w:val="000000"/>
                      <w:sz w:val="22"/>
                      <w:szCs w:val="22"/>
                    </w:rPr>
                    <w:t>Multiple Choice</w:t>
                  </w:r>
                </w:p>
              </w:tc>
            </w:tr>
            <w:tr w:rsidR="00C62D22" w14:paraId="7759463F" w14:textId="77777777" w:rsidTr="008B259B">
              <w:tc>
                <w:tcPr>
                  <w:tcW w:w="0" w:type="auto"/>
                  <w:tcMar>
                    <w:top w:w="30" w:type="dxa"/>
                    <w:left w:w="0" w:type="dxa"/>
                    <w:bottom w:w="30" w:type="dxa"/>
                    <w:right w:w="0" w:type="dxa"/>
                  </w:tcMar>
                </w:tcPr>
                <w:p w14:paraId="06997EA2"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499BC173" w14:textId="77777777" w:rsidR="00C62D22" w:rsidRDefault="00C62D22" w:rsidP="008B259B">
                  <w:r>
                    <w:rPr>
                      <w:color w:val="000000"/>
                      <w:sz w:val="22"/>
                      <w:szCs w:val="22"/>
                    </w:rPr>
                    <w:t>Directions</w:t>
                  </w:r>
                </w:p>
              </w:tc>
            </w:tr>
            <w:tr w:rsidR="00C62D22" w14:paraId="5ACABDCF" w14:textId="77777777" w:rsidTr="008B259B">
              <w:tc>
                <w:tcPr>
                  <w:tcW w:w="0" w:type="auto"/>
                  <w:tcMar>
                    <w:top w:w="30" w:type="dxa"/>
                    <w:left w:w="0" w:type="dxa"/>
                    <w:bottom w:w="30" w:type="dxa"/>
                    <w:right w:w="0" w:type="dxa"/>
                  </w:tcMar>
                </w:tcPr>
                <w:p w14:paraId="36E8C730"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1B2E5049" w14:textId="77777777" w:rsidR="00C62D22" w:rsidRDefault="00C62D22" w:rsidP="008B259B">
                  <w:r>
                    <w:rPr>
                      <w:color w:val="000000"/>
                      <w:sz w:val="22"/>
                      <w:szCs w:val="22"/>
                    </w:rPr>
                    <w:t>BWSH.ESPL.2017.50-6 - How to create topic sentences</w:t>
                  </w:r>
                </w:p>
              </w:tc>
            </w:tr>
          </w:tbl>
          <w:p w14:paraId="2EE09E5E" w14:textId="77777777" w:rsidR="00C62D22" w:rsidRDefault="00C62D22" w:rsidP="008B259B"/>
        </w:tc>
      </w:tr>
    </w:tbl>
    <w:p w14:paraId="77FC0224"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43DA0054" w14:textId="77777777" w:rsidTr="008B259B">
        <w:tc>
          <w:tcPr>
            <w:tcW w:w="5000" w:type="pct"/>
            <w:tcMar>
              <w:top w:w="0" w:type="dxa"/>
              <w:left w:w="0" w:type="dxa"/>
              <w:bottom w:w="0" w:type="dxa"/>
              <w:right w:w="0" w:type="dxa"/>
            </w:tcMar>
            <w:vAlign w:val="center"/>
          </w:tcPr>
          <w:p w14:paraId="19EB104C"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7. ​Subject: Differences between cats and dogs</w:t>
            </w:r>
          </w:p>
          <w:p w14:paraId="69DCF8C4"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08AD5CBF" w14:textId="77777777" w:rsidTr="008B259B">
              <w:tc>
                <w:tcPr>
                  <w:tcW w:w="400" w:type="dxa"/>
                  <w:tcMar>
                    <w:top w:w="0" w:type="dxa"/>
                    <w:left w:w="0" w:type="dxa"/>
                    <w:bottom w:w="0" w:type="dxa"/>
                    <w:right w:w="0" w:type="dxa"/>
                  </w:tcMar>
                </w:tcPr>
                <w:p w14:paraId="5D406A24"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B34D959"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582DEE3" w14:textId="77777777" w:rsidR="00C62D22" w:rsidRDefault="00C62D22" w:rsidP="008B259B">
                  <w:pPr>
                    <w:pStyle w:val="p"/>
                  </w:pPr>
                  <w:r>
                    <w:rPr>
                      <w:rFonts w:ascii="Times New Roman" w:eastAsia="Times New Roman" w:hAnsi="Times New Roman" w:cs="Times New Roman"/>
                      <w:color w:val="000000"/>
                      <w:sz w:val="22"/>
                      <w:szCs w:val="22"/>
                    </w:rPr>
                    <w:t>​Cats’ and dogs’ personalities are like night and day.</w:t>
                  </w:r>
                </w:p>
              </w:tc>
            </w:tr>
            <w:tr w:rsidR="00C62D22" w14:paraId="5B3F616B" w14:textId="77777777" w:rsidTr="008B259B">
              <w:tc>
                <w:tcPr>
                  <w:tcW w:w="400" w:type="dxa"/>
                  <w:tcMar>
                    <w:top w:w="0" w:type="dxa"/>
                    <w:left w:w="0" w:type="dxa"/>
                    <w:bottom w:w="0" w:type="dxa"/>
                    <w:right w:w="0" w:type="dxa"/>
                  </w:tcMar>
                </w:tcPr>
                <w:p w14:paraId="7DCBBA4A"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BB69DD9"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7D25622" w14:textId="77777777" w:rsidR="00C62D22" w:rsidRDefault="00C62D22" w:rsidP="008B259B">
                  <w:pPr>
                    <w:pStyle w:val="p"/>
                  </w:pPr>
                  <w:r>
                    <w:rPr>
                      <w:rFonts w:ascii="Times New Roman" w:eastAsia="Times New Roman" w:hAnsi="Times New Roman" w:cs="Times New Roman"/>
                      <w:color w:val="000000"/>
                      <w:sz w:val="22"/>
                      <w:szCs w:val="22"/>
                    </w:rPr>
                    <w:t>​Before choosing a pet, really think about what you want: a picky eater or a pet that picks at everything on or under your kitchen table.</w:t>
                  </w:r>
                </w:p>
              </w:tc>
            </w:tr>
            <w:tr w:rsidR="00C62D22" w14:paraId="44B71722" w14:textId="77777777" w:rsidTr="008B259B">
              <w:tc>
                <w:tcPr>
                  <w:tcW w:w="400" w:type="dxa"/>
                  <w:tcMar>
                    <w:top w:w="0" w:type="dxa"/>
                    <w:left w:w="0" w:type="dxa"/>
                    <w:bottom w:w="0" w:type="dxa"/>
                    <w:right w:w="0" w:type="dxa"/>
                  </w:tcMar>
                </w:tcPr>
                <w:p w14:paraId="29892482"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D4A5284"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74C49C6" w14:textId="77777777" w:rsidR="00C62D22" w:rsidRDefault="00C62D22" w:rsidP="008B259B">
                  <w:pPr>
                    <w:pStyle w:val="p"/>
                  </w:pPr>
                  <w:r>
                    <w:rPr>
                      <w:rFonts w:ascii="Times New Roman" w:eastAsia="Times New Roman" w:hAnsi="Times New Roman" w:cs="Times New Roman"/>
                      <w:color w:val="000000"/>
                      <w:sz w:val="22"/>
                      <w:szCs w:val="22"/>
                    </w:rPr>
                    <w:t>​Cats and dogs have different personalities, enjoy doing different activities, and look forward to eating their meals their way, so it is important to consider your needs and what responsibilities you are willing to take on before choosing a pet.</w:t>
                  </w:r>
                </w:p>
              </w:tc>
            </w:tr>
            <w:tr w:rsidR="00C62D22" w14:paraId="57E42C6A" w14:textId="77777777" w:rsidTr="008B259B">
              <w:tc>
                <w:tcPr>
                  <w:tcW w:w="400" w:type="dxa"/>
                  <w:tcMar>
                    <w:top w:w="0" w:type="dxa"/>
                    <w:left w:w="0" w:type="dxa"/>
                    <w:bottom w:w="0" w:type="dxa"/>
                    <w:right w:w="0" w:type="dxa"/>
                  </w:tcMar>
                </w:tcPr>
                <w:p w14:paraId="3EFF43E6"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1DCB282"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6AB90AE7" w14:textId="77777777" w:rsidR="00C62D22" w:rsidRDefault="00C62D22" w:rsidP="008B259B">
                  <w:pPr>
                    <w:pStyle w:val="p"/>
                  </w:pPr>
                  <w:r>
                    <w:rPr>
                      <w:rFonts w:ascii="Times New Roman" w:eastAsia="Times New Roman" w:hAnsi="Times New Roman" w:cs="Times New Roman"/>
                      <w:color w:val="000000"/>
                      <w:sz w:val="22"/>
                      <w:szCs w:val="22"/>
                    </w:rPr>
                    <w:t>​Cats and dogs have many differences.</w:t>
                  </w:r>
                </w:p>
              </w:tc>
            </w:tr>
          </w:tbl>
          <w:p w14:paraId="6788B8F2"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639BDEF6" w14:textId="77777777" w:rsidTr="008B259B">
              <w:tc>
                <w:tcPr>
                  <w:tcW w:w="0" w:type="auto"/>
                  <w:tcMar>
                    <w:top w:w="30" w:type="dxa"/>
                    <w:left w:w="0" w:type="dxa"/>
                    <w:bottom w:w="30" w:type="dxa"/>
                    <w:right w:w="0" w:type="dxa"/>
                  </w:tcMar>
                </w:tcPr>
                <w:p w14:paraId="032BFEF9"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49E14EE1" w14:textId="77777777" w:rsidR="00C62D22" w:rsidRDefault="00C62D22" w:rsidP="008B259B">
                  <w:r>
                    <w:rPr>
                      <w:color w:val="000000"/>
                      <w:sz w:val="22"/>
                      <w:szCs w:val="22"/>
                    </w:rPr>
                    <w:t>c</w:t>
                  </w:r>
                </w:p>
              </w:tc>
            </w:tr>
            <w:tr w:rsidR="00C62D22" w14:paraId="274956AF" w14:textId="77777777" w:rsidTr="008B259B">
              <w:tc>
                <w:tcPr>
                  <w:tcW w:w="0" w:type="auto"/>
                  <w:tcMar>
                    <w:top w:w="30" w:type="dxa"/>
                    <w:left w:w="0" w:type="dxa"/>
                    <w:bottom w:w="30" w:type="dxa"/>
                    <w:right w:w="0" w:type="dxa"/>
                  </w:tcMar>
                </w:tcPr>
                <w:p w14:paraId="6DC5704F"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4A728AF3"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5DB5206A" w14:textId="77777777" w:rsidTr="008B259B">
              <w:tc>
                <w:tcPr>
                  <w:tcW w:w="0" w:type="auto"/>
                  <w:tcMar>
                    <w:top w:w="30" w:type="dxa"/>
                    <w:left w:w="0" w:type="dxa"/>
                    <w:bottom w:w="30" w:type="dxa"/>
                    <w:right w:w="0" w:type="dxa"/>
                  </w:tcMar>
                </w:tcPr>
                <w:p w14:paraId="438F3936"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6892AAF3" w14:textId="77777777" w:rsidR="00C62D22" w:rsidRDefault="00C62D22" w:rsidP="008B259B">
                  <w:r>
                    <w:rPr>
                      <w:color w:val="000000"/>
                      <w:sz w:val="22"/>
                      <w:szCs w:val="22"/>
                    </w:rPr>
                    <w:t>Multiple Choice</w:t>
                  </w:r>
                </w:p>
              </w:tc>
            </w:tr>
            <w:tr w:rsidR="00C62D22" w14:paraId="0FD9C15C" w14:textId="77777777" w:rsidTr="008B259B">
              <w:tc>
                <w:tcPr>
                  <w:tcW w:w="0" w:type="auto"/>
                  <w:tcMar>
                    <w:top w:w="30" w:type="dxa"/>
                    <w:left w:w="0" w:type="dxa"/>
                    <w:bottom w:w="30" w:type="dxa"/>
                    <w:right w:w="0" w:type="dxa"/>
                  </w:tcMar>
                </w:tcPr>
                <w:p w14:paraId="08A9712E"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6767B00D" w14:textId="77777777" w:rsidR="00C62D22" w:rsidRDefault="00C62D22" w:rsidP="008B259B">
                  <w:r>
                    <w:rPr>
                      <w:color w:val="000000"/>
                      <w:sz w:val="22"/>
                      <w:szCs w:val="22"/>
                    </w:rPr>
                    <w:t>Directions</w:t>
                  </w:r>
                </w:p>
              </w:tc>
            </w:tr>
            <w:tr w:rsidR="00C62D22" w14:paraId="3E827764" w14:textId="77777777" w:rsidTr="008B259B">
              <w:tc>
                <w:tcPr>
                  <w:tcW w:w="0" w:type="auto"/>
                  <w:tcMar>
                    <w:top w:w="30" w:type="dxa"/>
                    <w:left w:w="0" w:type="dxa"/>
                    <w:bottom w:w="30" w:type="dxa"/>
                    <w:right w:w="0" w:type="dxa"/>
                  </w:tcMar>
                </w:tcPr>
                <w:p w14:paraId="2FDBA9B5"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190A62F1" w14:textId="77777777" w:rsidR="00C62D22" w:rsidRDefault="00C62D22" w:rsidP="008B259B">
                  <w:r>
                    <w:rPr>
                      <w:color w:val="000000"/>
                      <w:sz w:val="22"/>
                      <w:szCs w:val="22"/>
                    </w:rPr>
                    <w:t>BWSH.ESPL.2017.50-7 - How to create topic sentences</w:t>
                  </w:r>
                </w:p>
              </w:tc>
            </w:tr>
          </w:tbl>
          <w:p w14:paraId="2E2B07E1" w14:textId="77777777" w:rsidR="00C62D22" w:rsidRDefault="00C62D22" w:rsidP="008B259B"/>
        </w:tc>
      </w:tr>
    </w:tbl>
    <w:p w14:paraId="1D4B7C32"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62E561DC" w14:textId="77777777" w:rsidTr="008B259B">
        <w:tc>
          <w:tcPr>
            <w:tcW w:w="5000" w:type="pct"/>
            <w:tcMar>
              <w:top w:w="0" w:type="dxa"/>
              <w:left w:w="0" w:type="dxa"/>
              <w:bottom w:w="0" w:type="dxa"/>
              <w:right w:w="0" w:type="dxa"/>
            </w:tcMar>
            <w:vAlign w:val="center"/>
          </w:tcPr>
          <w:p w14:paraId="73E8504B"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8. ​Subject: Analysis of reality television shows</w:t>
            </w:r>
          </w:p>
          <w:p w14:paraId="325D4E0D"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30DCD9BE" w14:textId="77777777" w:rsidTr="008B259B">
              <w:tc>
                <w:tcPr>
                  <w:tcW w:w="400" w:type="dxa"/>
                  <w:tcMar>
                    <w:top w:w="0" w:type="dxa"/>
                    <w:left w:w="0" w:type="dxa"/>
                    <w:bottom w:w="0" w:type="dxa"/>
                    <w:right w:w="0" w:type="dxa"/>
                  </w:tcMar>
                </w:tcPr>
                <w:p w14:paraId="4088057D"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D47722A"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8F3825B" w14:textId="77777777" w:rsidR="00C62D22" w:rsidRDefault="00C62D22" w:rsidP="008B259B">
                  <w:pPr>
                    <w:pStyle w:val="p"/>
                  </w:pPr>
                  <w:r>
                    <w:rPr>
                      <w:rFonts w:ascii="Times New Roman" w:eastAsia="Times New Roman" w:hAnsi="Times New Roman" w:cs="Times New Roman"/>
                      <w:color w:val="000000"/>
                      <w:sz w:val="22"/>
                      <w:szCs w:val="22"/>
                    </w:rPr>
                    <w:t>​I believe that reality television shows should be banned because they are misleading.</w:t>
                  </w:r>
                </w:p>
              </w:tc>
            </w:tr>
            <w:tr w:rsidR="00C62D22" w14:paraId="3C035D0E" w14:textId="77777777" w:rsidTr="008B259B">
              <w:tc>
                <w:tcPr>
                  <w:tcW w:w="400" w:type="dxa"/>
                  <w:tcMar>
                    <w:top w:w="0" w:type="dxa"/>
                    <w:left w:w="0" w:type="dxa"/>
                    <w:bottom w:w="0" w:type="dxa"/>
                    <w:right w:w="0" w:type="dxa"/>
                  </w:tcMar>
                </w:tcPr>
                <w:p w14:paraId="239A0B18"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7A84C9E"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E902C61" w14:textId="77777777" w:rsidR="00C62D22" w:rsidRDefault="00C62D22" w:rsidP="008B259B">
                  <w:pPr>
                    <w:pStyle w:val="p"/>
                  </w:pPr>
                  <w:r>
                    <w:rPr>
                      <w:rFonts w:ascii="Times New Roman" w:eastAsia="Times New Roman" w:hAnsi="Times New Roman" w:cs="Times New Roman"/>
                      <w:color w:val="000000"/>
                      <w:sz w:val="22"/>
                      <w:szCs w:val="22"/>
                    </w:rPr>
                    <w:t>​There are several types of reality television shows that keep us intrigued, sometimes to our detriment; for example, athletic competitions, social experiments, and court dramas “real” us in and waste our time.</w:t>
                  </w:r>
                </w:p>
              </w:tc>
            </w:tr>
            <w:tr w:rsidR="00C62D22" w14:paraId="13DF4311" w14:textId="77777777" w:rsidTr="008B259B">
              <w:tc>
                <w:tcPr>
                  <w:tcW w:w="400" w:type="dxa"/>
                  <w:tcMar>
                    <w:top w:w="0" w:type="dxa"/>
                    <w:left w:w="0" w:type="dxa"/>
                    <w:bottom w:w="0" w:type="dxa"/>
                    <w:right w:w="0" w:type="dxa"/>
                  </w:tcMar>
                </w:tcPr>
                <w:p w14:paraId="6815B76D"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242ACC88"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8F54185" w14:textId="77777777" w:rsidR="00C62D22" w:rsidRDefault="00C62D22" w:rsidP="008B259B">
                  <w:pPr>
                    <w:pStyle w:val="p"/>
                  </w:pPr>
                  <w:r>
                    <w:rPr>
                      <w:rFonts w:ascii="Times New Roman" w:eastAsia="Times New Roman" w:hAnsi="Times New Roman" w:cs="Times New Roman"/>
                      <w:color w:val="000000"/>
                      <w:sz w:val="22"/>
                      <w:szCs w:val="22"/>
                    </w:rPr>
                    <w:t>​Reality television shows waste our time because they just aren’t real.</w:t>
                  </w:r>
                </w:p>
              </w:tc>
            </w:tr>
            <w:tr w:rsidR="00C62D22" w14:paraId="6C8FF333" w14:textId="77777777" w:rsidTr="008B259B">
              <w:tc>
                <w:tcPr>
                  <w:tcW w:w="400" w:type="dxa"/>
                  <w:tcMar>
                    <w:top w:w="0" w:type="dxa"/>
                    <w:left w:w="0" w:type="dxa"/>
                    <w:bottom w:w="0" w:type="dxa"/>
                    <w:right w:w="0" w:type="dxa"/>
                  </w:tcMar>
                </w:tcPr>
                <w:p w14:paraId="771C9C0B"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F9B4D08"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3E6E946" w14:textId="77777777" w:rsidR="00C62D22" w:rsidRDefault="00C62D22" w:rsidP="008B259B">
                  <w:pPr>
                    <w:pStyle w:val="p"/>
                  </w:pPr>
                  <w:r>
                    <w:rPr>
                      <w:rFonts w:ascii="Times New Roman" w:eastAsia="Times New Roman" w:hAnsi="Times New Roman" w:cs="Times New Roman"/>
                      <w:color w:val="000000"/>
                      <w:sz w:val="22"/>
                      <w:szCs w:val="22"/>
                    </w:rPr>
                    <w:t xml:space="preserve">​Why all the excitement over reality television shows such as </w:t>
                  </w:r>
                  <w:r>
                    <w:rPr>
                      <w:rFonts w:ascii="Times New Roman" w:eastAsia="Times New Roman" w:hAnsi="Times New Roman" w:cs="Times New Roman"/>
                      <w:i/>
                      <w:iCs/>
                      <w:color w:val="000000"/>
                      <w:sz w:val="22"/>
                      <w:szCs w:val="22"/>
                    </w:rPr>
                    <w:t>The Bachelor</w:t>
                  </w:r>
                  <w:r>
                    <w:rPr>
                      <w:rFonts w:ascii="Times New Roman" w:eastAsia="Times New Roman" w:hAnsi="Times New Roman" w:cs="Times New Roman"/>
                      <w:color w:val="000000"/>
                      <w:sz w:val="22"/>
                      <w:szCs w:val="22"/>
                    </w:rPr>
                    <w:t>?</w:t>
                  </w:r>
                </w:p>
              </w:tc>
            </w:tr>
          </w:tbl>
          <w:p w14:paraId="6971E462"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1FC1A446" w14:textId="77777777" w:rsidTr="008B259B">
              <w:tc>
                <w:tcPr>
                  <w:tcW w:w="0" w:type="auto"/>
                  <w:tcMar>
                    <w:top w:w="30" w:type="dxa"/>
                    <w:left w:w="0" w:type="dxa"/>
                    <w:bottom w:w="30" w:type="dxa"/>
                    <w:right w:w="0" w:type="dxa"/>
                  </w:tcMar>
                </w:tcPr>
                <w:p w14:paraId="5153835B"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0BE3084A" w14:textId="77777777" w:rsidR="00C62D22" w:rsidRDefault="00C62D22" w:rsidP="008B259B">
                  <w:r>
                    <w:rPr>
                      <w:color w:val="000000"/>
                      <w:sz w:val="22"/>
                      <w:szCs w:val="22"/>
                    </w:rPr>
                    <w:t>b</w:t>
                  </w:r>
                </w:p>
              </w:tc>
            </w:tr>
            <w:tr w:rsidR="00C62D22" w14:paraId="2E16B147" w14:textId="77777777" w:rsidTr="008B259B">
              <w:tc>
                <w:tcPr>
                  <w:tcW w:w="0" w:type="auto"/>
                  <w:tcMar>
                    <w:top w:w="30" w:type="dxa"/>
                    <w:left w:w="0" w:type="dxa"/>
                    <w:bottom w:w="30" w:type="dxa"/>
                    <w:right w:w="0" w:type="dxa"/>
                  </w:tcMar>
                </w:tcPr>
                <w:p w14:paraId="62C7DD68"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2885BFAA"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3D371631" w14:textId="77777777" w:rsidTr="008B259B">
              <w:tc>
                <w:tcPr>
                  <w:tcW w:w="0" w:type="auto"/>
                  <w:tcMar>
                    <w:top w:w="30" w:type="dxa"/>
                    <w:left w:w="0" w:type="dxa"/>
                    <w:bottom w:w="30" w:type="dxa"/>
                    <w:right w:w="0" w:type="dxa"/>
                  </w:tcMar>
                </w:tcPr>
                <w:p w14:paraId="379BC670"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6E1881C3" w14:textId="77777777" w:rsidR="00C62D22" w:rsidRDefault="00C62D22" w:rsidP="008B259B">
                  <w:r>
                    <w:rPr>
                      <w:color w:val="000000"/>
                      <w:sz w:val="22"/>
                      <w:szCs w:val="22"/>
                    </w:rPr>
                    <w:t>Multiple Choice</w:t>
                  </w:r>
                </w:p>
              </w:tc>
            </w:tr>
            <w:tr w:rsidR="00C62D22" w14:paraId="35694C1D" w14:textId="77777777" w:rsidTr="008B259B">
              <w:tc>
                <w:tcPr>
                  <w:tcW w:w="0" w:type="auto"/>
                  <w:tcMar>
                    <w:top w:w="30" w:type="dxa"/>
                    <w:left w:w="0" w:type="dxa"/>
                    <w:bottom w:w="30" w:type="dxa"/>
                    <w:right w:w="0" w:type="dxa"/>
                  </w:tcMar>
                </w:tcPr>
                <w:p w14:paraId="055B357D"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171FAE2A" w14:textId="77777777" w:rsidR="00C62D22" w:rsidRDefault="00C62D22" w:rsidP="008B259B">
                  <w:r>
                    <w:rPr>
                      <w:color w:val="000000"/>
                      <w:sz w:val="22"/>
                      <w:szCs w:val="22"/>
                    </w:rPr>
                    <w:t>Directions</w:t>
                  </w:r>
                </w:p>
              </w:tc>
            </w:tr>
            <w:tr w:rsidR="00C62D22" w14:paraId="5E63E289" w14:textId="77777777" w:rsidTr="008B259B">
              <w:tc>
                <w:tcPr>
                  <w:tcW w:w="0" w:type="auto"/>
                  <w:tcMar>
                    <w:top w:w="30" w:type="dxa"/>
                    <w:left w:w="0" w:type="dxa"/>
                    <w:bottom w:w="30" w:type="dxa"/>
                    <w:right w:w="0" w:type="dxa"/>
                  </w:tcMar>
                </w:tcPr>
                <w:p w14:paraId="2399B99F"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5B72CE5E" w14:textId="77777777" w:rsidR="00C62D22" w:rsidRDefault="00C62D22" w:rsidP="008B259B">
                  <w:r>
                    <w:rPr>
                      <w:color w:val="000000"/>
                      <w:sz w:val="22"/>
                      <w:szCs w:val="22"/>
                    </w:rPr>
                    <w:t>BWSH.ESPL.2017.50-8 - How to create topic sentences</w:t>
                  </w:r>
                </w:p>
              </w:tc>
            </w:tr>
          </w:tbl>
          <w:p w14:paraId="38F67B4F" w14:textId="77777777" w:rsidR="00C62D22" w:rsidRDefault="00C62D22" w:rsidP="008B259B"/>
        </w:tc>
      </w:tr>
    </w:tbl>
    <w:p w14:paraId="14E81ECC"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3FBF7AC0" w14:textId="77777777" w:rsidTr="008B259B">
        <w:tc>
          <w:tcPr>
            <w:tcW w:w="5000" w:type="pct"/>
            <w:tcMar>
              <w:top w:w="0" w:type="dxa"/>
              <w:left w:w="0" w:type="dxa"/>
              <w:bottom w:w="0" w:type="dxa"/>
              <w:right w:w="0" w:type="dxa"/>
            </w:tcMar>
            <w:vAlign w:val="center"/>
          </w:tcPr>
          <w:p w14:paraId="27F244D6"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 xml:space="preserve">9. ​Subject: Review of </w:t>
            </w:r>
            <w:r>
              <w:rPr>
                <w:rFonts w:ascii="Times New Roman" w:eastAsia="Times New Roman" w:hAnsi="Times New Roman" w:cs="Times New Roman"/>
                <w:i/>
                <w:iCs/>
                <w:color w:val="000000"/>
                <w:sz w:val="22"/>
                <w:szCs w:val="22"/>
              </w:rPr>
              <w:t>The Avengers: The Age of Ultron</w:t>
            </w:r>
          </w:p>
          <w:p w14:paraId="14479F96" w14:textId="77777777" w:rsidR="00C62D22" w:rsidRDefault="00C62D22" w:rsidP="008B259B">
            <w:pPr>
              <w:pStyle w:val="p"/>
              <w:shd w:val="clear" w:color="auto" w:fill="FFFFFF"/>
            </w:pPr>
            <w:r>
              <w:rPr>
                <w:rFonts w:ascii="Times New Roman" w:eastAsia="Times New Roman" w:hAnsi="Times New Roman" w:cs="Times New Roman"/>
                <w:i/>
                <w:iCs/>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35228A58" w14:textId="77777777" w:rsidTr="008B259B">
              <w:tc>
                <w:tcPr>
                  <w:tcW w:w="400" w:type="dxa"/>
                  <w:tcMar>
                    <w:top w:w="0" w:type="dxa"/>
                    <w:left w:w="0" w:type="dxa"/>
                    <w:bottom w:w="0" w:type="dxa"/>
                    <w:right w:w="0" w:type="dxa"/>
                  </w:tcMar>
                </w:tcPr>
                <w:p w14:paraId="1AC1E8CE"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C0CD9DD"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40EC183" w14:textId="77777777" w:rsidR="00C62D22" w:rsidRDefault="00C62D22" w:rsidP="008B259B">
                  <w:pPr>
                    <w:pStyle w:val="p"/>
                  </w:pPr>
                  <w:r>
                    <w:rPr>
                      <w:rFonts w:ascii="Times New Roman" w:eastAsia="Times New Roman" w:hAnsi="Times New Roman" w:cs="Times New Roman"/>
                      <w:color w:val="000000"/>
                      <w:sz w:val="22"/>
                      <w:szCs w:val="22"/>
                    </w:rPr>
                    <w:t xml:space="preserve">​The quality of the special effects, stellar performances by the actors and actresses, and fluidity of the plot are all reasons why audiences loved </w:t>
                  </w:r>
                  <w:r>
                    <w:rPr>
                      <w:rFonts w:ascii="Times New Roman" w:eastAsia="Times New Roman" w:hAnsi="Times New Roman" w:cs="Times New Roman"/>
                      <w:i/>
                      <w:iCs/>
                      <w:color w:val="000000"/>
                      <w:sz w:val="22"/>
                      <w:szCs w:val="22"/>
                    </w:rPr>
                    <w:t>The Avengers: The Age of Ultron.</w:t>
                  </w:r>
                </w:p>
              </w:tc>
            </w:tr>
            <w:tr w:rsidR="00C62D22" w14:paraId="2388D922" w14:textId="77777777" w:rsidTr="008B259B">
              <w:tc>
                <w:tcPr>
                  <w:tcW w:w="400" w:type="dxa"/>
                  <w:tcMar>
                    <w:top w:w="0" w:type="dxa"/>
                    <w:left w:w="0" w:type="dxa"/>
                    <w:bottom w:w="0" w:type="dxa"/>
                    <w:right w:w="0" w:type="dxa"/>
                  </w:tcMar>
                </w:tcPr>
                <w:p w14:paraId="09221DF3"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CE3ADCB"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58F3FA1" w14:textId="77777777" w:rsidR="00C62D22" w:rsidRDefault="00C62D22" w:rsidP="008B259B">
                  <w:pPr>
                    <w:pStyle w:val="p"/>
                  </w:pPr>
                  <w:r>
                    <w:rPr>
                      <w:rFonts w:ascii="Times New Roman" w:eastAsia="Times New Roman" w:hAnsi="Times New Roman" w:cs="Times New Roman"/>
                      <w:color w:val="000000"/>
                      <w:sz w:val="22"/>
                      <w:szCs w:val="22"/>
                    </w:rPr>
                    <w:t xml:space="preserve">​Audiences around the world just couldn’t get enough of </w:t>
                  </w:r>
                  <w:r>
                    <w:rPr>
                      <w:rFonts w:ascii="Times New Roman" w:eastAsia="Times New Roman" w:hAnsi="Times New Roman" w:cs="Times New Roman"/>
                      <w:i/>
                      <w:iCs/>
                      <w:color w:val="000000"/>
                      <w:sz w:val="22"/>
                      <w:szCs w:val="22"/>
                    </w:rPr>
                    <w:t>The Avengers: The Age of Ultron.</w:t>
                  </w:r>
                </w:p>
              </w:tc>
            </w:tr>
            <w:tr w:rsidR="00C62D22" w14:paraId="756EAF9C" w14:textId="77777777" w:rsidTr="008B259B">
              <w:tc>
                <w:tcPr>
                  <w:tcW w:w="400" w:type="dxa"/>
                  <w:tcMar>
                    <w:top w:w="0" w:type="dxa"/>
                    <w:left w:w="0" w:type="dxa"/>
                    <w:bottom w:w="0" w:type="dxa"/>
                    <w:right w:w="0" w:type="dxa"/>
                  </w:tcMar>
                </w:tcPr>
                <w:p w14:paraId="53FEB86E"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6DF62DF3"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84DA2E3" w14:textId="77777777" w:rsidR="00C62D22" w:rsidRDefault="00C62D22" w:rsidP="008B259B">
                  <w:pPr>
                    <w:pStyle w:val="p"/>
                  </w:pPr>
                  <w:r>
                    <w:rPr>
                      <w:rFonts w:ascii="Times New Roman" w:eastAsia="Times New Roman" w:hAnsi="Times New Roman" w:cs="Times New Roman"/>
                      <w:color w:val="000000"/>
                      <w:sz w:val="22"/>
                      <w:szCs w:val="22"/>
                    </w:rPr>
                    <w:t xml:space="preserve">​In this paper, I am going to write a review of </w:t>
                  </w:r>
                  <w:r>
                    <w:rPr>
                      <w:rFonts w:ascii="Times New Roman" w:eastAsia="Times New Roman" w:hAnsi="Times New Roman" w:cs="Times New Roman"/>
                      <w:i/>
                      <w:iCs/>
                      <w:color w:val="000000"/>
                      <w:sz w:val="22"/>
                      <w:szCs w:val="22"/>
                    </w:rPr>
                    <w:t>The Avengers: The Age of Ultron.</w:t>
                  </w:r>
                </w:p>
              </w:tc>
            </w:tr>
            <w:tr w:rsidR="00C62D22" w14:paraId="684B655A" w14:textId="77777777" w:rsidTr="008B259B">
              <w:tc>
                <w:tcPr>
                  <w:tcW w:w="400" w:type="dxa"/>
                  <w:tcMar>
                    <w:top w:w="0" w:type="dxa"/>
                    <w:left w:w="0" w:type="dxa"/>
                    <w:bottom w:w="0" w:type="dxa"/>
                    <w:right w:w="0" w:type="dxa"/>
                  </w:tcMar>
                </w:tcPr>
                <w:p w14:paraId="3253E903"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81EDCF3"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30F2D58" w14:textId="77777777" w:rsidR="00C62D22" w:rsidRDefault="00C62D22" w:rsidP="008B259B">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i/>
                      <w:iCs/>
                      <w:color w:val="000000"/>
                      <w:sz w:val="22"/>
                      <w:szCs w:val="22"/>
                    </w:rPr>
                    <w:t>The Avengers: The Age of Ultron</w:t>
                  </w:r>
                  <w:r>
                    <w:rPr>
                      <w:rFonts w:ascii="Times New Roman" w:eastAsia="Times New Roman" w:hAnsi="Times New Roman" w:cs="Times New Roman"/>
                      <w:color w:val="000000"/>
                      <w:sz w:val="22"/>
                      <w:szCs w:val="22"/>
                    </w:rPr>
                    <w:t xml:space="preserve"> is a movie you will want to see again and again because of the special effects.</w:t>
                  </w:r>
                </w:p>
              </w:tc>
            </w:tr>
          </w:tbl>
          <w:p w14:paraId="2F7C2C7A"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255DDD3E" w14:textId="77777777" w:rsidTr="008B259B">
              <w:tc>
                <w:tcPr>
                  <w:tcW w:w="0" w:type="auto"/>
                  <w:tcMar>
                    <w:top w:w="30" w:type="dxa"/>
                    <w:left w:w="0" w:type="dxa"/>
                    <w:bottom w:w="30" w:type="dxa"/>
                    <w:right w:w="0" w:type="dxa"/>
                  </w:tcMar>
                </w:tcPr>
                <w:p w14:paraId="49C304AF"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59978889" w14:textId="77777777" w:rsidR="00C62D22" w:rsidRDefault="00C62D22" w:rsidP="008B259B">
                  <w:r>
                    <w:rPr>
                      <w:color w:val="000000"/>
                      <w:sz w:val="22"/>
                      <w:szCs w:val="22"/>
                    </w:rPr>
                    <w:t>a</w:t>
                  </w:r>
                </w:p>
              </w:tc>
            </w:tr>
            <w:tr w:rsidR="00C62D22" w14:paraId="323220C6" w14:textId="77777777" w:rsidTr="008B259B">
              <w:tc>
                <w:tcPr>
                  <w:tcW w:w="0" w:type="auto"/>
                  <w:tcMar>
                    <w:top w:w="30" w:type="dxa"/>
                    <w:left w:w="0" w:type="dxa"/>
                    <w:bottom w:w="30" w:type="dxa"/>
                    <w:right w:w="0" w:type="dxa"/>
                  </w:tcMar>
                </w:tcPr>
                <w:p w14:paraId="1CFD5576" w14:textId="77777777" w:rsidR="00C62D22" w:rsidRDefault="00C62D22" w:rsidP="008B259B">
                  <w:r>
                    <w:rPr>
                      <w:i/>
                      <w:iCs/>
                      <w:color w:val="000000"/>
                      <w:sz w:val="22"/>
                      <w:szCs w:val="22"/>
                    </w:rPr>
                    <w:lastRenderedPageBreak/>
                    <w:t>RATIONALE:  </w:t>
                  </w:r>
                </w:p>
              </w:tc>
              <w:tc>
                <w:tcPr>
                  <w:tcW w:w="0" w:type="auto"/>
                  <w:tcMar>
                    <w:top w:w="30" w:type="dxa"/>
                    <w:left w:w="0" w:type="dxa"/>
                    <w:bottom w:w="30" w:type="dxa"/>
                    <w:right w:w="0" w:type="dxa"/>
                  </w:tcMar>
                </w:tcPr>
                <w:p w14:paraId="3DC463B6"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0B1320F4" w14:textId="77777777" w:rsidTr="008B259B">
              <w:tc>
                <w:tcPr>
                  <w:tcW w:w="0" w:type="auto"/>
                  <w:tcMar>
                    <w:top w:w="30" w:type="dxa"/>
                    <w:left w:w="0" w:type="dxa"/>
                    <w:bottom w:w="30" w:type="dxa"/>
                    <w:right w:w="0" w:type="dxa"/>
                  </w:tcMar>
                </w:tcPr>
                <w:p w14:paraId="482015BC"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11EEA3EB" w14:textId="77777777" w:rsidR="00C62D22" w:rsidRDefault="00C62D22" w:rsidP="008B259B">
                  <w:r>
                    <w:rPr>
                      <w:color w:val="000000"/>
                      <w:sz w:val="22"/>
                      <w:szCs w:val="22"/>
                    </w:rPr>
                    <w:t>Multiple Choice</w:t>
                  </w:r>
                </w:p>
              </w:tc>
            </w:tr>
            <w:tr w:rsidR="00C62D22" w14:paraId="6A45AA7A" w14:textId="77777777" w:rsidTr="008B259B">
              <w:tc>
                <w:tcPr>
                  <w:tcW w:w="0" w:type="auto"/>
                  <w:tcMar>
                    <w:top w:w="30" w:type="dxa"/>
                    <w:left w:w="0" w:type="dxa"/>
                    <w:bottom w:w="30" w:type="dxa"/>
                    <w:right w:w="0" w:type="dxa"/>
                  </w:tcMar>
                </w:tcPr>
                <w:p w14:paraId="77E3D50D"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7A715E90" w14:textId="77777777" w:rsidR="00C62D22" w:rsidRDefault="00C62D22" w:rsidP="008B259B">
                  <w:r>
                    <w:rPr>
                      <w:color w:val="000000"/>
                      <w:sz w:val="22"/>
                      <w:szCs w:val="22"/>
                    </w:rPr>
                    <w:t>Directions</w:t>
                  </w:r>
                </w:p>
              </w:tc>
            </w:tr>
            <w:tr w:rsidR="00C62D22" w14:paraId="7A885EAC" w14:textId="77777777" w:rsidTr="008B259B">
              <w:tc>
                <w:tcPr>
                  <w:tcW w:w="0" w:type="auto"/>
                  <w:tcMar>
                    <w:top w:w="30" w:type="dxa"/>
                    <w:left w:w="0" w:type="dxa"/>
                    <w:bottom w:w="30" w:type="dxa"/>
                    <w:right w:w="0" w:type="dxa"/>
                  </w:tcMar>
                </w:tcPr>
                <w:p w14:paraId="0DAA0761"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4EE9CDC8" w14:textId="77777777" w:rsidR="00C62D22" w:rsidRDefault="00C62D22" w:rsidP="008B259B">
                  <w:r>
                    <w:rPr>
                      <w:color w:val="000000"/>
                      <w:sz w:val="22"/>
                      <w:szCs w:val="22"/>
                    </w:rPr>
                    <w:t>BWSH.ESPL.2017.50-9 - How to revise a paragraph so it is organized, unified, cohesive, and coherent</w:t>
                  </w:r>
                </w:p>
              </w:tc>
            </w:tr>
          </w:tbl>
          <w:p w14:paraId="5CA4F7B3" w14:textId="77777777" w:rsidR="00C62D22" w:rsidRDefault="00C62D22" w:rsidP="008B259B"/>
        </w:tc>
      </w:tr>
    </w:tbl>
    <w:p w14:paraId="2FD4E0BB"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577AAFBC" w14:textId="77777777" w:rsidTr="008B259B">
        <w:tc>
          <w:tcPr>
            <w:tcW w:w="5000" w:type="pct"/>
            <w:tcMar>
              <w:top w:w="0" w:type="dxa"/>
              <w:left w:w="0" w:type="dxa"/>
              <w:bottom w:w="0" w:type="dxa"/>
              <w:right w:w="0" w:type="dxa"/>
            </w:tcMar>
            <w:vAlign w:val="center"/>
          </w:tcPr>
          <w:p w14:paraId="14BE3CA1"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10. Subject: Preparing for a woodland hike​</w:t>
            </w:r>
          </w:p>
          <w:p w14:paraId="6128A608"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Possible thesis statements: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C62D22" w14:paraId="06252CFC" w14:textId="77777777" w:rsidTr="008B259B">
              <w:tc>
                <w:tcPr>
                  <w:tcW w:w="400" w:type="dxa"/>
                  <w:tcMar>
                    <w:top w:w="0" w:type="dxa"/>
                    <w:left w:w="0" w:type="dxa"/>
                    <w:bottom w:w="0" w:type="dxa"/>
                    <w:right w:w="0" w:type="dxa"/>
                  </w:tcMar>
                </w:tcPr>
                <w:p w14:paraId="6F766DED"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2D6401F4"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0ABB3FF" w14:textId="77777777" w:rsidR="00C62D22" w:rsidRDefault="00C62D22" w:rsidP="008B259B">
                  <w:pPr>
                    <w:pStyle w:val="p"/>
                  </w:pPr>
                  <w:r>
                    <w:rPr>
                      <w:rFonts w:ascii="Times New Roman" w:eastAsia="Times New Roman" w:hAnsi="Times New Roman" w:cs="Times New Roman"/>
                      <w:color w:val="000000"/>
                      <w:sz w:val="22"/>
                      <w:szCs w:val="22"/>
                    </w:rPr>
                    <w:t>​Proper attire for a hike includes lightweight fabrics and comfortable shoes.</w:t>
                  </w:r>
                </w:p>
              </w:tc>
            </w:tr>
            <w:tr w:rsidR="00C62D22" w14:paraId="2238A29C" w14:textId="77777777" w:rsidTr="008B259B">
              <w:tc>
                <w:tcPr>
                  <w:tcW w:w="400" w:type="dxa"/>
                  <w:tcMar>
                    <w:top w:w="0" w:type="dxa"/>
                    <w:left w:w="0" w:type="dxa"/>
                    <w:bottom w:w="0" w:type="dxa"/>
                    <w:right w:w="0" w:type="dxa"/>
                  </w:tcMar>
                </w:tcPr>
                <w:p w14:paraId="5B3B7006"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2458407"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FE6BEF6" w14:textId="77777777" w:rsidR="00C62D22" w:rsidRDefault="00C62D22" w:rsidP="008B259B">
                  <w:pPr>
                    <w:pStyle w:val="p"/>
                  </w:pPr>
                  <w:r>
                    <w:rPr>
                      <w:rFonts w:ascii="Times New Roman" w:eastAsia="Times New Roman" w:hAnsi="Times New Roman" w:cs="Times New Roman"/>
                      <w:color w:val="000000"/>
                      <w:sz w:val="22"/>
                      <w:szCs w:val="22"/>
                    </w:rPr>
                    <w:t>​There are certain things to consider when preparing for a hike through thick woods.</w:t>
                  </w:r>
                </w:p>
              </w:tc>
            </w:tr>
            <w:tr w:rsidR="00C62D22" w14:paraId="6CE231B6" w14:textId="77777777" w:rsidTr="008B259B">
              <w:tc>
                <w:tcPr>
                  <w:tcW w:w="400" w:type="dxa"/>
                  <w:tcMar>
                    <w:top w:w="0" w:type="dxa"/>
                    <w:left w:w="0" w:type="dxa"/>
                    <w:bottom w:w="0" w:type="dxa"/>
                    <w:right w:w="0" w:type="dxa"/>
                  </w:tcMar>
                </w:tcPr>
                <w:p w14:paraId="71C2F9D5"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FF7654D"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0F61DCE" w14:textId="77777777" w:rsidR="00C62D22" w:rsidRDefault="00C62D22" w:rsidP="008B259B">
                  <w:pPr>
                    <w:pStyle w:val="p"/>
                  </w:pPr>
                  <w:r>
                    <w:rPr>
                      <w:rFonts w:ascii="Times New Roman" w:eastAsia="Times New Roman" w:hAnsi="Times New Roman" w:cs="Times New Roman"/>
                      <w:color w:val="000000"/>
                      <w:sz w:val="22"/>
                      <w:szCs w:val="22"/>
                    </w:rPr>
                    <w:t>​Hiking through the woods is a dangerous prospect, so I will now present some safety tips to help you prepare for your excursion.</w:t>
                  </w:r>
                </w:p>
              </w:tc>
            </w:tr>
            <w:tr w:rsidR="00C62D22" w14:paraId="3C0BC03B" w14:textId="77777777" w:rsidTr="008B259B">
              <w:tc>
                <w:tcPr>
                  <w:tcW w:w="400" w:type="dxa"/>
                  <w:tcMar>
                    <w:top w:w="0" w:type="dxa"/>
                    <w:left w:w="0" w:type="dxa"/>
                    <w:bottom w:w="0" w:type="dxa"/>
                    <w:right w:w="0" w:type="dxa"/>
                  </w:tcMar>
                </w:tcPr>
                <w:p w14:paraId="3C9A1711"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E73BC11"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902D0A9" w14:textId="77777777" w:rsidR="00C62D22" w:rsidRDefault="00C62D22" w:rsidP="008B259B">
                  <w:pPr>
                    <w:pStyle w:val="p"/>
                  </w:pPr>
                  <w:r>
                    <w:rPr>
                      <w:rFonts w:ascii="Times New Roman" w:eastAsia="Times New Roman" w:hAnsi="Times New Roman" w:cs="Times New Roman"/>
                      <w:color w:val="000000"/>
                      <w:sz w:val="22"/>
                      <w:szCs w:val="22"/>
                    </w:rPr>
                    <w:t>​In order to be comfortable and safe on a hike through a wooded area, there are three things to take into consideration: proper attire, a well-stocked first aid kit, and appropriate refreshments.</w:t>
                  </w:r>
                </w:p>
              </w:tc>
            </w:tr>
          </w:tbl>
          <w:p w14:paraId="29DA734C"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4DAE9771" w14:textId="77777777" w:rsidTr="008B259B">
              <w:tc>
                <w:tcPr>
                  <w:tcW w:w="0" w:type="auto"/>
                  <w:tcMar>
                    <w:top w:w="30" w:type="dxa"/>
                    <w:left w:w="0" w:type="dxa"/>
                    <w:bottom w:w="30" w:type="dxa"/>
                    <w:right w:w="0" w:type="dxa"/>
                  </w:tcMar>
                </w:tcPr>
                <w:p w14:paraId="3C85F89C"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7A9F55E1" w14:textId="77777777" w:rsidR="00C62D22" w:rsidRDefault="00C62D22" w:rsidP="008B259B">
                  <w:r>
                    <w:rPr>
                      <w:color w:val="000000"/>
                      <w:sz w:val="22"/>
                      <w:szCs w:val="22"/>
                    </w:rPr>
                    <w:t>d</w:t>
                  </w:r>
                </w:p>
              </w:tc>
            </w:tr>
            <w:tr w:rsidR="00C62D22" w14:paraId="4905A624" w14:textId="77777777" w:rsidTr="008B259B">
              <w:tc>
                <w:tcPr>
                  <w:tcW w:w="0" w:type="auto"/>
                  <w:tcMar>
                    <w:top w:w="30" w:type="dxa"/>
                    <w:left w:w="0" w:type="dxa"/>
                    <w:bottom w:w="30" w:type="dxa"/>
                    <w:right w:w="0" w:type="dxa"/>
                  </w:tcMar>
                </w:tcPr>
                <w:p w14:paraId="3DF4A9E2"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6E262927" w14:textId="77777777" w:rsidR="00C62D22" w:rsidRDefault="00C62D22" w:rsidP="008B259B">
                  <w:r>
                    <w:rPr>
                      <w:color w:val="000000"/>
                      <w:sz w:val="22"/>
                      <w:szCs w:val="22"/>
                    </w:rPr>
                    <w:t>A thesis contains the main idea and the significance of the main idea. In many cases, there are three points that represent the significance of the main ideas. These three points form the basis of the body paragraphs.</w:t>
                  </w:r>
                </w:p>
              </w:tc>
            </w:tr>
            <w:tr w:rsidR="00C62D22" w14:paraId="3866717D" w14:textId="77777777" w:rsidTr="008B259B">
              <w:tc>
                <w:tcPr>
                  <w:tcW w:w="0" w:type="auto"/>
                  <w:tcMar>
                    <w:top w:w="30" w:type="dxa"/>
                    <w:left w:w="0" w:type="dxa"/>
                    <w:bottom w:w="30" w:type="dxa"/>
                    <w:right w:w="0" w:type="dxa"/>
                  </w:tcMar>
                </w:tcPr>
                <w:p w14:paraId="78C39F59"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03C5053C" w14:textId="77777777" w:rsidR="00C62D22" w:rsidRDefault="00C62D22" w:rsidP="008B259B">
                  <w:r>
                    <w:rPr>
                      <w:color w:val="000000"/>
                      <w:sz w:val="22"/>
                      <w:szCs w:val="22"/>
                    </w:rPr>
                    <w:t>Multiple Choice</w:t>
                  </w:r>
                </w:p>
              </w:tc>
            </w:tr>
            <w:tr w:rsidR="00C62D22" w14:paraId="4AE0498C" w14:textId="77777777" w:rsidTr="008B259B">
              <w:tc>
                <w:tcPr>
                  <w:tcW w:w="0" w:type="auto"/>
                  <w:tcMar>
                    <w:top w:w="30" w:type="dxa"/>
                    <w:left w:w="0" w:type="dxa"/>
                    <w:bottom w:w="30" w:type="dxa"/>
                    <w:right w:w="0" w:type="dxa"/>
                  </w:tcMar>
                </w:tcPr>
                <w:p w14:paraId="4D1CA612"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5F1BDC53" w14:textId="77777777" w:rsidR="00C62D22" w:rsidRDefault="00C62D22" w:rsidP="008B259B">
                  <w:r>
                    <w:rPr>
                      <w:color w:val="000000"/>
                      <w:sz w:val="22"/>
                      <w:szCs w:val="22"/>
                    </w:rPr>
                    <w:t>Directions</w:t>
                  </w:r>
                </w:p>
              </w:tc>
            </w:tr>
            <w:tr w:rsidR="00C62D22" w14:paraId="3BE47E7C" w14:textId="77777777" w:rsidTr="008B259B">
              <w:tc>
                <w:tcPr>
                  <w:tcW w:w="0" w:type="auto"/>
                  <w:tcMar>
                    <w:top w:w="30" w:type="dxa"/>
                    <w:left w:w="0" w:type="dxa"/>
                    <w:bottom w:w="30" w:type="dxa"/>
                    <w:right w:w="0" w:type="dxa"/>
                  </w:tcMar>
                </w:tcPr>
                <w:p w14:paraId="19726132"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54076CC4" w14:textId="77777777" w:rsidR="00C62D22" w:rsidRDefault="00C62D22" w:rsidP="008B259B">
                  <w:r>
                    <w:rPr>
                      <w:color w:val="000000"/>
                      <w:sz w:val="22"/>
                      <w:szCs w:val="22"/>
                    </w:rPr>
                    <w:t>BWSH.ESPL.2017.50-10 - How to create topic sentences</w:t>
                  </w:r>
                </w:p>
              </w:tc>
            </w:tr>
          </w:tbl>
          <w:p w14:paraId="47D5285F" w14:textId="77777777" w:rsidR="00C62D22" w:rsidRDefault="00C62D22" w:rsidP="008B259B"/>
        </w:tc>
      </w:tr>
    </w:tbl>
    <w:p w14:paraId="18B4965E"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109F5267" w14:textId="77777777" w:rsidTr="008B259B">
        <w:tc>
          <w:tcPr>
            <w:tcW w:w="5000" w:type="pct"/>
            <w:tcMar>
              <w:top w:w="0" w:type="dxa"/>
              <w:left w:w="0" w:type="dxa"/>
              <w:bottom w:w="0" w:type="dxa"/>
              <w:right w:w="0" w:type="dxa"/>
            </w:tcMar>
            <w:vAlign w:val="center"/>
          </w:tcPr>
          <w:p w14:paraId="62F94A2C"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Part II. Directions: Choose the correct answer for each question.​</w:t>
            </w:r>
          </w:p>
        </w:tc>
      </w:tr>
    </w:tbl>
    <w:p w14:paraId="4B28F9C8" w14:textId="77777777" w:rsidR="00C62D22" w:rsidRDefault="00C62D22" w:rsidP="00C62D22">
      <w:pPr>
        <w:shd w:val="clear" w:color="auto" w:fill="FFFFFF"/>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1D53270D" w14:textId="77777777" w:rsidTr="008B259B">
        <w:tc>
          <w:tcPr>
            <w:tcW w:w="5000" w:type="pct"/>
            <w:tcMar>
              <w:top w:w="0" w:type="dxa"/>
              <w:left w:w="0" w:type="dxa"/>
              <w:bottom w:w="0" w:type="dxa"/>
              <w:right w:w="0" w:type="dxa"/>
            </w:tcMar>
            <w:vAlign w:val="center"/>
          </w:tcPr>
          <w:p w14:paraId="7E03489E"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11. ​If you were writing a research paper about the criminal justice system, which website would you use for source material?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58"/>
            </w:tblGrid>
            <w:tr w:rsidR="00C62D22" w14:paraId="3BD8CECF" w14:textId="77777777" w:rsidTr="008B259B">
              <w:tc>
                <w:tcPr>
                  <w:tcW w:w="400" w:type="dxa"/>
                  <w:tcMar>
                    <w:top w:w="0" w:type="dxa"/>
                    <w:left w:w="0" w:type="dxa"/>
                    <w:bottom w:w="0" w:type="dxa"/>
                    <w:right w:w="0" w:type="dxa"/>
                  </w:tcMar>
                </w:tcPr>
                <w:p w14:paraId="5F05C2DE"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7B11A705"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F416BFD" w14:textId="77777777" w:rsidR="00C62D22" w:rsidRDefault="00C62D22" w:rsidP="008B259B">
                  <w:pPr>
                    <w:pStyle w:val="p"/>
                  </w:pPr>
                  <w:r>
                    <w:rPr>
                      <w:rFonts w:ascii="Times New Roman" w:eastAsia="Times New Roman" w:hAnsi="Times New Roman" w:cs="Times New Roman"/>
                      <w:color w:val="000000"/>
                      <w:sz w:val="22"/>
                      <w:szCs w:val="22"/>
                    </w:rPr>
                    <w:t>​Wikipedia.org</w:t>
                  </w:r>
                </w:p>
              </w:tc>
            </w:tr>
            <w:tr w:rsidR="00C62D22" w14:paraId="1A676A9F" w14:textId="77777777" w:rsidTr="008B259B">
              <w:tc>
                <w:tcPr>
                  <w:tcW w:w="400" w:type="dxa"/>
                  <w:tcMar>
                    <w:top w:w="0" w:type="dxa"/>
                    <w:left w:w="0" w:type="dxa"/>
                    <w:bottom w:w="0" w:type="dxa"/>
                    <w:right w:w="0" w:type="dxa"/>
                  </w:tcMar>
                </w:tcPr>
                <w:p w14:paraId="0782A575"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A122D35"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65D0A77" w14:textId="77777777" w:rsidR="00C62D22" w:rsidRDefault="00C62D22" w:rsidP="008B259B">
                  <w:pPr>
                    <w:pStyle w:val="p"/>
                  </w:pPr>
                  <w:r>
                    <w:rPr>
                      <w:rFonts w:ascii="Times New Roman" w:eastAsia="Times New Roman" w:hAnsi="Times New Roman" w:cs="Times New Roman"/>
                      <w:color w:val="000000"/>
                      <w:sz w:val="22"/>
                      <w:szCs w:val="22"/>
                    </w:rPr>
                    <w:t>​Ask.com</w:t>
                  </w:r>
                </w:p>
              </w:tc>
            </w:tr>
            <w:tr w:rsidR="00C62D22" w14:paraId="6FCA9D38" w14:textId="77777777" w:rsidTr="008B259B">
              <w:tc>
                <w:tcPr>
                  <w:tcW w:w="400" w:type="dxa"/>
                  <w:tcMar>
                    <w:top w:w="0" w:type="dxa"/>
                    <w:left w:w="0" w:type="dxa"/>
                    <w:bottom w:w="0" w:type="dxa"/>
                    <w:right w:w="0" w:type="dxa"/>
                  </w:tcMar>
                </w:tcPr>
                <w:p w14:paraId="0C72251D"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2068ABA"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004B619" w14:textId="77777777" w:rsidR="00C62D22" w:rsidRDefault="00C62D22" w:rsidP="008B259B">
                  <w:pPr>
                    <w:pStyle w:val="p"/>
                  </w:pPr>
                  <w:r>
                    <w:rPr>
                      <w:rFonts w:ascii="Times New Roman" w:eastAsia="Times New Roman" w:hAnsi="Times New Roman" w:cs="Times New Roman"/>
                      <w:color w:val="000000"/>
                      <w:sz w:val="22"/>
                      <w:szCs w:val="22"/>
                    </w:rPr>
                    <w:t>​e.How.com</w:t>
                  </w:r>
                </w:p>
              </w:tc>
            </w:tr>
            <w:tr w:rsidR="00C62D22" w14:paraId="74B273B1" w14:textId="77777777" w:rsidTr="008B259B">
              <w:tc>
                <w:tcPr>
                  <w:tcW w:w="400" w:type="dxa"/>
                  <w:tcMar>
                    <w:top w:w="0" w:type="dxa"/>
                    <w:left w:w="0" w:type="dxa"/>
                    <w:bottom w:w="0" w:type="dxa"/>
                    <w:right w:w="0" w:type="dxa"/>
                  </w:tcMar>
                </w:tcPr>
                <w:p w14:paraId="4AFE59C4"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1AC687C0"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D529888" w14:textId="77777777" w:rsidR="00C62D22" w:rsidRDefault="00C62D22" w:rsidP="008B259B">
                  <w:pPr>
                    <w:pStyle w:val="p"/>
                  </w:pPr>
                  <w:r>
                    <w:rPr>
                      <w:rFonts w:ascii="Times New Roman" w:eastAsia="Times New Roman" w:hAnsi="Times New Roman" w:cs="Times New Roman"/>
                      <w:color w:val="000000"/>
                      <w:sz w:val="22"/>
                      <w:szCs w:val="22"/>
                    </w:rPr>
                    <w:t>​United States Department of Justice (</w:t>
                  </w:r>
                  <w:hyperlink r:id="rId6" w:history="1">
                    <w:r>
                      <w:rPr>
                        <w:rFonts w:ascii="Times New Roman" w:eastAsia="Times New Roman" w:hAnsi="Times New Roman" w:cs="Times New Roman"/>
                        <w:color w:val="0000EE"/>
                        <w:sz w:val="22"/>
                        <w:szCs w:val="22"/>
                        <w:u w:val="single"/>
                      </w:rPr>
                      <w:t>www.justice.gov</w:t>
                    </w:r>
                  </w:hyperlink>
                  <w:r>
                    <w:rPr>
                      <w:rFonts w:ascii="Times New Roman" w:eastAsia="Times New Roman" w:hAnsi="Times New Roman" w:cs="Times New Roman"/>
                      <w:color w:val="000000"/>
                      <w:sz w:val="22"/>
                      <w:szCs w:val="22"/>
                    </w:rPr>
                    <w:t>)</w:t>
                  </w:r>
                </w:p>
              </w:tc>
            </w:tr>
          </w:tbl>
          <w:p w14:paraId="7D0D48C7"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8061"/>
            </w:tblGrid>
            <w:tr w:rsidR="00C62D22" w14:paraId="498AAA38" w14:textId="77777777" w:rsidTr="008B259B">
              <w:tc>
                <w:tcPr>
                  <w:tcW w:w="0" w:type="auto"/>
                  <w:tcMar>
                    <w:top w:w="30" w:type="dxa"/>
                    <w:left w:w="0" w:type="dxa"/>
                    <w:bottom w:w="30" w:type="dxa"/>
                    <w:right w:w="0" w:type="dxa"/>
                  </w:tcMar>
                </w:tcPr>
                <w:p w14:paraId="01AE07B0"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0C699520" w14:textId="77777777" w:rsidR="00C62D22" w:rsidRDefault="00C62D22" w:rsidP="008B259B">
                  <w:r>
                    <w:rPr>
                      <w:color w:val="000000"/>
                      <w:sz w:val="22"/>
                      <w:szCs w:val="22"/>
                    </w:rPr>
                    <w:t>d</w:t>
                  </w:r>
                </w:p>
              </w:tc>
            </w:tr>
            <w:tr w:rsidR="00C62D22" w14:paraId="2E4A12BB" w14:textId="77777777" w:rsidTr="008B259B">
              <w:tc>
                <w:tcPr>
                  <w:tcW w:w="0" w:type="auto"/>
                  <w:tcMar>
                    <w:top w:w="30" w:type="dxa"/>
                    <w:left w:w="0" w:type="dxa"/>
                    <w:bottom w:w="30" w:type="dxa"/>
                    <w:right w:w="0" w:type="dxa"/>
                  </w:tcMar>
                </w:tcPr>
                <w:p w14:paraId="67B0FCA6" w14:textId="77777777" w:rsidR="00C62D22" w:rsidRDefault="00C62D22" w:rsidP="008B259B">
                  <w:r>
                    <w:rPr>
                      <w:i/>
                      <w:iCs/>
                      <w:color w:val="000000"/>
                      <w:sz w:val="22"/>
                      <w:szCs w:val="22"/>
                    </w:rPr>
                    <w:t>RATIONALE:  </w:t>
                  </w:r>
                </w:p>
              </w:tc>
              <w:tc>
                <w:tcPr>
                  <w:tcW w:w="0" w:type="auto"/>
                  <w:tcMar>
                    <w:top w:w="30" w:type="dxa"/>
                    <w:left w:w="0" w:type="dxa"/>
                    <w:bottom w:w="30" w:type="dxa"/>
                    <w:right w:w="0" w:type="dxa"/>
                  </w:tcMar>
                </w:tcPr>
                <w:p w14:paraId="0BD966D1" w14:textId="77777777" w:rsidR="00C62D22" w:rsidRDefault="00C62D22" w:rsidP="008B259B">
                  <w:r>
                    <w:rPr>
                      <w:color w:val="000000"/>
                      <w:sz w:val="22"/>
                      <w:szCs w:val="22"/>
                    </w:rPr>
                    <w:t>Only use credible sources, for example academic or government sites, for research</w:t>
                  </w:r>
                </w:p>
              </w:tc>
            </w:tr>
            <w:tr w:rsidR="00C62D22" w14:paraId="50FE42C9" w14:textId="77777777" w:rsidTr="008B259B">
              <w:tc>
                <w:tcPr>
                  <w:tcW w:w="0" w:type="auto"/>
                  <w:tcMar>
                    <w:top w:w="30" w:type="dxa"/>
                    <w:left w:w="0" w:type="dxa"/>
                    <w:bottom w:w="30" w:type="dxa"/>
                    <w:right w:w="0" w:type="dxa"/>
                  </w:tcMar>
                </w:tcPr>
                <w:p w14:paraId="6ABD4940"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7AB01ABA" w14:textId="77777777" w:rsidR="00C62D22" w:rsidRDefault="00C62D22" w:rsidP="008B259B">
                  <w:r>
                    <w:rPr>
                      <w:color w:val="000000"/>
                      <w:sz w:val="22"/>
                      <w:szCs w:val="22"/>
                    </w:rPr>
                    <w:t>Multiple Choice</w:t>
                  </w:r>
                </w:p>
              </w:tc>
            </w:tr>
            <w:tr w:rsidR="00C62D22" w14:paraId="23E145CF" w14:textId="77777777" w:rsidTr="008B259B">
              <w:tc>
                <w:tcPr>
                  <w:tcW w:w="0" w:type="auto"/>
                  <w:tcMar>
                    <w:top w:w="30" w:type="dxa"/>
                    <w:left w:w="0" w:type="dxa"/>
                    <w:bottom w:w="30" w:type="dxa"/>
                    <w:right w:w="0" w:type="dxa"/>
                  </w:tcMar>
                </w:tcPr>
                <w:p w14:paraId="4555048B"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699C1512" w14:textId="77777777" w:rsidR="00C62D22" w:rsidRDefault="00C62D22" w:rsidP="008B259B">
                  <w:r>
                    <w:rPr>
                      <w:color w:val="000000"/>
                      <w:sz w:val="22"/>
                      <w:szCs w:val="22"/>
                    </w:rPr>
                    <w:t>Part II</w:t>
                  </w:r>
                </w:p>
              </w:tc>
            </w:tr>
            <w:tr w:rsidR="00C62D22" w14:paraId="1B280899" w14:textId="77777777" w:rsidTr="008B259B">
              <w:tc>
                <w:tcPr>
                  <w:tcW w:w="0" w:type="auto"/>
                  <w:tcMar>
                    <w:top w:w="30" w:type="dxa"/>
                    <w:left w:w="0" w:type="dxa"/>
                    <w:bottom w:w="30" w:type="dxa"/>
                    <w:right w:w="0" w:type="dxa"/>
                  </w:tcMar>
                </w:tcPr>
                <w:p w14:paraId="143FC9C1"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6E2BA363" w14:textId="77777777" w:rsidR="00C62D22" w:rsidRDefault="00C62D22" w:rsidP="008B259B">
                  <w:r>
                    <w:rPr>
                      <w:color w:val="000000"/>
                      <w:sz w:val="22"/>
                      <w:szCs w:val="22"/>
                    </w:rPr>
                    <w:t>BWSH.ESPL.2017.50-11 - Awareness of research skills</w:t>
                  </w:r>
                </w:p>
              </w:tc>
            </w:tr>
          </w:tbl>
          <w:p w14:paraId="69DEA454" w14:textId="77777777" w:rsidR="00C62D22" w:rsidRDefault="00C62D22" w:rsidP="008B259B"/>
        </w:tc>
      </w:tr>
    </w:tbl>
    <w:p w14:paraId="1A0DCCDB" w14:textId="77777777" w:rsidR="00C62D22" w:rsidRDefault="00C62D22" w:rsidP="00C62D2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62D22" w14:paraId="074169E5" w14:textId="77777777" w:rsidTr="008B259B">
        <w:tc>
          <w:tcPr>
            <w:tcW w:w="5000" w:type="pct"/>
            <w:tcMar>
              <w:top w:w="0" w:type="dxa"/>
              <w:left w:w="0" w:type="dxa"/>
              <w:bottom w:w="0" w:type="dxa"/>
              <w:right w:w="0" w:type="dxa"/>
            </w:tcMar>
            <w:vAlign w:val="center"/>
          </w:tcPr>
          <w:p w14:paraId="1E78AAB4" w14:textId="77777777" w:rsidR="00C62D22" w:rsidRDefault="00C62D22" w:rsidP="008B259B">
            <w:pPr>
              <w:pStyle w:val="p"/>
              <w:shd w:val="clear" w:color="auto" w:fill="FFFFFF"/>
            </w:pPr>
            <w:r>
              <w:rPr>
                <w:rFonts w:ascii="Times New Roman" w:eastAsia="Times New Roman" w:hAnsi="Times New Roman" w:cs="Times New Roman"/>
                <w:color w:val="000000"/>
                <w:sz w:val="22"/>
                <w:szCs w:val="22"/>
              </w:rPr>
              <w:t>12. ​When writing a research paper using outside sources, quotation marks must be used when ______.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38"/>
            </w:tblGrid>
            <w:tr w:rsidR="00C62D22" w14:paraId="5E46ECA5" w14:textId="77777777" w:rsidTr="008B259B">
              <w:tc>
                <w:tcPr>
                  <w:tcW w:w="400" w:type="dxa"/>
                  <w:tcMar>
                    <w:top w:w="0" w:type="dxa"/>
                    <w:left w:w="0" w:type="dxa"/>
                    <w:bottom w:w="0" w:type="dxa"/>
                    <w:right w:w="0" w:type="dxa"/>
                  </w:tcMar>
                </w:tcPr>
                <w:p w14:paraId="16397743"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35A0FDD6" w14:textId="77777777" w:rsidR="00C62D22" w:rsidRDefault="00C62D22" w:rsidP="008B259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C36D2EE" w14:textId="77777777" w:rsidR="00C62D22" w:rsidRDefault="00C62D22" w:rsidP="008B259B">
                  <w:pPr>
                    <w:pStyle w:val="p"/>
                  </w:pPr>
                  <w:r>
                    <w:rPr>
                      <w:rFonts w:ascii="Times New Roman" w:eastAsia="Times New Roman" w:hAnsi="Times New Roman" w:cs="Times New Roman"/>
                      <w:color w:val="000000"/>
                      <w:sz w:val="22"/>
                      <w:szCs w:val="22"/>
                    </w:rPr>
                    <w:t>​Using the author’s exact words</w:t>
                  </w:r>
                </w:p>
              </w:tc>
            </w:tr>
            <w:tr w:rsidR="00C62D22" w14:paraId="39B86F01" w14:textId="77777777" w:rsidTr="008B259B">
              <w:tc>
                <w:tcPr>
                  <w:tcW w:w="400" w:type="dxa"/>
                  <w:tcMar>
                    <w:top w:w="0" w:type="dxa"/>
                    <w:left w:w="0" w:type="dxa"/>
                    <w:bottom w:w="0" w:type="dxa"/>
                    <w:right w:w="0" w:type="dxa"/>
                  </w:tcMar>
                </w:tcPr>
                <w:p w14:paraId="61F15D44"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0393E60E" w14:textId="77777777" w:rsidR="00C62D22" w:rsidRDefault="00C62D22" w:rsidP="008B259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BED4D39" w14:textId="77777777" w:rsidR="00C62D22" w:rsidRDefault="00C62D22" w:rsidP="008B259B">
                  <w:pPr>
                    <w:pStyle w:val="p"/>
                  </w:pPr>
                  <w:r>
                    <w:rPr>
                      <w:rFonts w:ascii="Times New Roman" w:eastAsia="Times New Roman" w:hAnsi="Times New Roman" w:cs="Times New Roman"/>
                      <w:color w:val="000000"/>
                      <w:sz w:val="22"/>
                      <w:szCs w:val="22"/>
                    </w:rPr>
                    <w:t>​Paraphrasing information</w:t>
                  </w:r>
                </w:p>
              </w:tc>
            </w:tr>
            <w:tr w:rsidR="00C62D22" w14:paraId="0D65C6B7" w14:textId="77777777" w:rsidTr="008B259B">
              <w:tc>
                <w:tcPr>
                  <w:tcW w:w="400" w:type="dxa"/>
                  <w:tcMar>
                    <w:top w:w="0" w:type="dxa"/>
                    <w:left w:w="0" w:type="dxa"/>
                    <w:bottom w:w="0" w:type="dxa"/>
                    <w:right w:w="0" w:type="dxa"/>
                  </w:tcMar>
                </w:tcPr>
                <w:p w14:paraId="73875765"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2A30BC52" w14:textId="77777777" w:rsidR="00C62D22" w:rsidRDefault="00C62D22" w:rsidP="008B259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AB56EBB" w14:textId="77777777" w:rsidR="00C62D22" w:rsidRDefault="00C62D22" w:rsidP="008B259B">
                  <w:pPr>
                    <w:pStyle w:val="p"/>
                  </w:pPr>
                  <w:r>
                    <w:rPr>
                      <w:rFonts w:ascii="Times New Roman" w:eastAsia="Times New Roman" w:hAnsi="Times New Roman" w:cs="Times New Roman"/>
                      <w:color w:val="000000"/>
                      <w:sz w:val="22"/>
                      <w:szCs w:val="22"/>
                    </w:rPr>
                    <w:t>​Summarizing information</w:t>
                  </w:r>
                </w:p>
              </w:tc>
            </w:tr>
            <w:tr w:rsidR="00C62D22" w14:paraId="00F1662F" w14:textId="77777777" w:rsidTr="008B259B">
              <w:tc>
                <w:tcPr>
                  <w:tcW w:w="400" w:type="dxa"/>
                  <w:tcMar>
                    <w:top w:w="0" w:type="dxa"/>
                    <w:left w:w="0" w:type="dxa"/>
                    <w:bottom w:w="0" w:type="dxa"/>
                    <w:right w:w="0" w:type="dxa"/>
                  </w:tcMar>
                </w:tcPr>
                <w:p w14:paraId="14851899" w14:textId="77777777" w:rsidR="00C62D22" w:rsidRDefault="00C62D22" w:rsidP="008B259B">
                  <w:r>
                    <w:rPr>
                      <w:color w:val="000000"/>
                      <w:sz w:val="20"/>
                      <w:szCs w:val="20"/>
                    </w:rPr>
                    <w:t> </w:t>
                  </w:r>
                </w:p>
              </w:tc>
              <w:tc>
                <w:tcPr>
                  <w:tcW w:w="0" w:type="auto"/>
                  <w:tcMar>
                    <w:top w:w="30" w:type="dxa"/>
                    <w:left w:w="0" w:type="dxa"/>
                    <w:bottom w:w="30" w:type="dxa"/>
                    <w:right w:w="0" w:type="dxa"/>
                  </w:tcMar>
                </w:tcPr>
                <w:p w14:paraId="510D6F50" w14:textId="77777777" w:rsidR="00C62D22" w:rsidRDefault="00C62D22" w:rsidP="008B259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B741FB7" w14:textId="77777777" w:rsidR="00C62D22" w:rsidRDefault="00C62D22" w:rsidP="008B259B">
                  <w:pPr>
                    <w:pStyle w:val="p"/>
                  </w:pPr>
                  <w:r>
                    <w:rPr>
                      <w:rFonts w:ascii="Times New Roman" w:eastAsia="Times New Roman" w:hAnsi="Times New Roman" w:cs="Times New Roman"/>
                      <w:color w:val="000000"/>
                      <w:sz w:val="22"/>
                      <w:szCs w:val="22"/>
                    </w:rPr>
                    <w:t>​All of the above</w:t>
                  </w:r>
                </w:p>
              </w:tc>
            </w:tr>
          </w:tbl>
          <w:p w14:paraId="47E9BD1D" w14:textId="77777777" w:rsidR="00C62D22" w:rsidRDefault="00C62D22" w:rsidP="008B259B">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739"/>
              <w:gridCol w:w="5601"/>
            </w:tblGrid>
            <w:tr w:rsidR="00C62D22" w14:paraId="7412A4CB" w14:textId="77777777" w:rsidTr="008B259B">
              <w:tc>
                <w:tcPr>
                  <w:tcW w:w="0" w:type="auto"/>
                  <w:tcMar>
                    <w:top w:w="30" w:type="dxa"/>
                    <w:left w:w="0" w:type="dxa"/>
                    <w:bottom w:w="30" w:type="dxa"/>
                    <w:right w:w="0" w:type="dxa"/>
                  </w:tcMar>
                </w:tcPr>
                <w:p w14:paraId="6D08E989" w14:textId="77777777" w:rsidR="00C62D22" w:rsidRDefault="00C62D22" w:rsidP="008B259B">
                  <w:r>
                    <w:rPr>
                      <w:i/>
                      <w:iCs/>
                      <w:color w:val="000000"/>
                      <w:sz w:val="22"/>
                      <w:szCs w:val="22"/>
                    </w:rPr>
                    <w:t>ANSWER:  </w:t>
                  </w:r>
                </w:p>
              </w:tc>
              <w:tc>
                <w:tcPr>
                  <w:tcW w:w="0" w:type="auto"/>
                  <w:tcMar>
                    <w:top w:w="30" w:type="dxa"/>
                    <w:left w:w="0" w:type="dxa"/>
                    <w:bottom w:w="30" w:type="dxa"/>
                    <w:right w:w="0" w:type="dxa"/>
                  </w:tcMar>
                </w:tcPr>
                <w:p w14:paraId="09F41692" w14:textId="77777777" w:rsidR="00C62D22" w:rsidRDefault="00C62D22" w:rsidP="008B259B">
                  <w:r>
                    <w:rPr>
                      <w:color w:val="000000"/>
                      <w:sz w:val="22"/>
                      <w:szCs w:val="22"/>
                    </w:rPr>
                    <w:t>a</w:t>
                  </w:r>
                </w:p>
              </w:tc>
            </w:tr>
            <w:tr w:rsidR="00C62D22" w14:paraId="348F6965" w14:textId="77777777" w:rsidTr="008B259B">
              <w:tc>
                <w:tcPr>
                  <w:tcW w:w="0" w:type="auto"/>
                  <w:tcMar>
                    <w:top w:w="30" w:type="dxa"/>
                    <w:left w:w="0" w:type="dxa"/>
                    <w:bottom w:w="30" w:type="dxa"/>
                    <w:right w:w="0" w:type="dxa"/>
                  </w:tcMar>
                </w:tcPr>
                <w:p w14:paraId="0A490413" w14:textId="77777777" w:rsidR="00C62D22" w:rsidRDefault="00C62D22" w:rsidP="008B259B">
                  <w:r>
                    <w:rPr>
                      <w:i/>
                      <w:iCs/>
                      <w:color w:val="000000"/>
                      <w:sz w:val="22"/>
                      <w:szCs w:val="22"/>
                    </w:rPr>
                    <w:lastRenderedPageBreak/>
                    <w:t>RATIONALE:  </w:t>
                  </w:r>
                </w:p>
              </w:tc>
              <w:tc>
                <w:tcPr>
                  <w:tcW w:w="0" w:type="auto"/>
                  <w:tcMar>
                    <w:top w:w="30" w:type="dxa"/>
                    <w:left w:w="0" w:type="dxa"/>
                    <w:bottom w:w="30" w:type="dxa"/>
                    <w:right w:w="0" w:type="dxa"/>
                  </w:tcMar>
                </w:tcPr>
                <w:p w14:paraId="2E2DF7FD" w14:textId="77777777" w:rsidR="00C62D22" w:rsidRDefault="00C62D22" w:rsidP="008B259B">
                  <w:r>
                    <w:rPr>
                      <w:color w:val="000000"/>
                      <w:sz w:val="22"/>
                      <w:szCs w:val="22"/>
                    </w:rPr>
                    <w:t>Use MLA format to avoid plagiarizing.</w:t>
                  </w:r>
                </w:p>
              </w:tc>
            </w:tr>
            <w:tr w:rsidR="00C62D22" w14:paraId="444B6B90" w14:textId="77777777" w:rsidTr="008B259B">
              <w:tc>
                <w:tcPr>
                  <w:tcW w:w="0" w:type="auto"/>
                  <w:tcMar>
                    <w:top w:w="30" w:type="dxa"/>
                    <w:left w:w="0" w:type="dxa"/>
                    <w:bottom w:w="30" w:type="dxa"/>
                    <w:right w:w="0" w:type="dxa"/>
                  </w:tcMar>
                </w:tcPr>
                <w:p w14:paraId="7CCB2247" w14:textId="77777777" w:rsidR="00C62D22" w:rsidRDefault="00C62D22" w:rsidP="008B259B">
                  <w:r>
                    <w:rPr>
                      <w:i/>
                      <w:iCs/>
                      <w:color w:val="000000"/>
                      <w:sz w:val="22"/>
                      <w:szCs w:val="22"/>
                    </w:rPr>
                    <w:t>QUESTION TYPE:  </w:t>
                  </w:r>
                </w:p>
              </w:tc>
              <w:tc>
                <w:tcPr>
                  <w:tcW w:w="0" w:type="auto"/>
                  <w:tcMar>
                    <w:top w:w="30" w:type="dxa"/>
                    <w:left w:w="0" w:type="dxa"/>
                    <w:bottom w:w="30" w:type="dxa"/>
                    <w:right w:w="0" w:type="dxa"/>
                  </w:tcMar>
                </w:tcPr>
                <w:p w14:paraId="17EEEECA" w14:textId="77777777" w:rsidR="00C62D22" w:rsidRDefault="00C62D22" w:rsidP="008B259B">
                  <w:r>
                    <w:rPr>
                      <w:color w:val="000000"/>
                      <w:sz w:val="22"/>
                      <w:szCs w:val="22"/>
                    </w:rPr>
                    <w:t>Multiple Choice</w:t>
                  </w:r>
                </w:p>
              </w:tc>
            </w:tr>
            <w:tr w:rsidR="00C62D22" w14:paraId="38787CFA" w14:textId="77777777" w:rsidTr="008B259B">
              <w:tc>
                <w:tcPr>
                  <w:tcW w:w="0" w:type="auto"/>
                  <w:tcMar>
                    <w:top w:w="30" w:type="dxa"/>
                    <w:left w:w="0" w:type="dxa"/>
                    <w:bottom w:w="30" w:type="dxa"/>
                    <w:right w:w="0" w:type="dxa"/>
                  </w:tcMar>
                </w:tcPr>
                <w:p w14:paraId="1C6A4549" w14:textId="77777777" w:rsidR="00C62D22" w:rsidRDefault="00C62D22" w:rsidP="008B259B">
                  <w:r>
                    <w:rPr>
                      <w:i/>
                      <w:iCs/>
                      <w:color w:val="000000"/>
                      <w:sz w:val="22"/>
                      <w:szCs w:val="22"/>
                    </w:rPr>
                    <w:t>PREFACE NAME:  </w:t>
                  </w:r>
                </w:p>
              </w:tc>
              <w:tc>
                <w:tcPr>
                  <w:tcW w:w="0" w:type="auto"/>
                  <w:tcMar>
                    <w:top w:w="30" w:type="dxa"/>
                    <w:left w:w="0" w:type="dxa"/>
                    <w:bottom w:w="30" w:type="dxa"/>
                    <w:right w:w="0" w:type="dxa"/>
                  </w:tcMar>
                </w:tcPr>
                <w:p w14:paraId="33F0D06C" w14:textId="77777777" w:rsidR="00C62D22" w:rsidRDefault="00C62D22" w:rsidP="008B259B">
                  <w:r>
                    <w:rPr>
                      <w:color w:val="000000"/>
                      <w:sz w:val="22"/>
                      <w:szCs w:val="22"/>
                    </w:rPr>
                    <w:t>Part II</w:t>
                  </w:r>
                </w:p>
              </w:tc>
            </w:tr>
            <w:tr w:rsidR="00C62D22" w14:paraId="61FE94EF" w14:textId="77777777" w:rsidTr="008B259B">
              <w:tc>
                <w:tcPr>
                  <w:tcW w:w="0" w:type="auto"/>
                  <w:tcMar>
                    <w:top w:w="30" w:type="dxa"/>
                    <w:left w:w="0" w:type="dxa"/>
                    <w:bottom w:w="30" w:type="dxa"/>
                    <w:right w:w="0" w:type="dxa"/>
                  </w:tcMar>
                </w:tcPr>
                <w:p w14:paraId="015F5013" w14:textId="77777777" w:rsidR="00C62D22" w:rsidRDefault="00C62D22" w:rsidP="008B259B">
                  <w:r>
                    <w:rPr>
                      <w:i/>
                      <w:iCs/>
                      <w:color w:val="000000"/>
                      <w:sz w:val="22"/>
                      <w:szCs w:val="22"/>
                    </w:rPr>
                    <w:t>LEARNING OBJECTIVES:  </w:t>
                  </w:r>
                </w:p>
              </w:tc>
              <w:tc>
                <w:tcPr>
                  <w:tcW w:w="0" w:type="auto"/>
                  <w:tcMar>
                    <w:top w:w="30" w:type="dxa"/>
                    <w:left w:w="0" w:type="dxa"/>
                    <w:bottom w:w="30" w:type="dxa"/>
                    <w:right w:w="0" w:type="dxa"/>
                  </w:tcMar>
                </w:tcPr>
                <w:p w14:paraId="408FA6CB" w14:textId="77777777" w:rsidR="00C62D22" w:rsidRDefault="00C62D22" w:rsidP="008B259B">
                  <w:r>
                    <w:rPr>
                      <w:color w:val="000000"/>
                      <w:sz w:val="22"/>
                      <w:szCs w:val="22"/>
                    </w:rPr>
                    <w:t>BWSH.ESPL.2017.50-12 - How to create topic sentences</w:t>
                  </w:r>
                </w:p>
              </w:tc>
            </w:tr>
          </w:tbl>
          <w:p w14:paraId="7EA47C4C" w14:textId="77777777" w:rsidR="00C62D22" w:rsidRDefault="00C62D22" w:rsidP="008B259B"/>
        </w:tc>
      </w:tr>
    </w:tbl>
    <w:p w14:paraId="37B75472" w14:textId="77777777" w:rsidR="008B5DA5" w:rsidRPr="00C62D22" w:rsidRDefault="008B5DA5" w:rsidP="00C62D22"/>
    <w:sectPr w:rsidR="008B5DA5" w:rsidRPr="00C62D22">
      <w:headerReference w:type="default" r:id="rId7"/>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0DF31" w14:textId="77777777" w:rsidR="006A6E56" w:rsidRDefault="006A6E56">
      <w:r>
        <w:separator/>
      </w:r>
    </w:p>
  </w:endnote>
  <w:endnote w:type="continuationSeparator" w:id="0">
    <w:p w14:paraId="0CC7982F" w14:textId="77777777" w:rsidR="006A6E56" w:rsidRDefault="006A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4"/>
      <w:gridCol w:w="1102"/>
    </w:tblGrid>
    <w:tr w:rsidR="008B5DA5" w14:paraId="1EC71128" w14:textId="77777777">
      <w:tblPrEx>
        <w:tblCellMar>
          <w:top w:w="0" w:type="dxa"/>
          <w:bottom w:w="0" w:type="dxa"/>
        </w:tblCellMar>
      </w:tblPrEx>
      <w:tc>
        <w:tcPr>
          <w:tcW w:w="4500" w:type="pct"/>
          <w:tcBorders>
            <w:top w:val="nil"/>
            <w:left w:val="nil"/>
            <w:bottom w:val="nil"/>
            <w:right w:val="nil"/>
          </w:tcBorders>
        </w:tcPr>
        <w:p w14:paraId="2EF1D4A6" w14:textId="77777777" w:rsidR="008B5DA5" w:rsidRDefault="00000000">
          <w:r>
            <w:rPr>
              <w:i/>
              <w:iCs/>
              <w:szCs w:val="16"/>
            </w:rPr>
            <w:t>Cengage Learning Testing, Powered by Cognero</w:t>
          </w:r>
        </w:p>
      </w:tc>
      <w:tc>
        <w:tcPr>
          <w:tcW w:w="4500" w:type="pct"/>
          <w:tcBorders>
            <w:top w:val="nil"/>
            <w:left w:val="nil"/>
            <w:bottom w:val="nil"/>
            <w:right w:val="nil"/>
          </w:tcBorders>
        </w:tcPr>
        <w:p w14:paraId="0E77A379" w14:textId="77777777" w:rsidR="008B5DA5" w:rsidRDefault="00000000">
          <w:pPr>
            <w:jc w:val="right"/>
          </w:pPr>
          <w:r>
            <w:rPr>
              <w:szCs w:val="16"/>
            </w:rPr>
            <w:t>Page </w:t>
          </w:r>
          <w:r>
            <w:fldChar w:fldCharType="begin"/>
          </w:r>
          <w:r>
            <w:instrText>PAGE</w:instrText>
          </w:r>
          <w:r>
            <w:fldChar w:fldCharType="separate"/>
          </w:r>
          <w:r w:rsidR="00C62D22">
            <w:rPr>
              <w:noProof/>
            </w:rPr>
            <w:t>1</w:t>
          </w:r>
          <w:r>
            <w:fldChar w:fldCharType="end"/>
          </w:r>
        </w:p>
      </w:tc>
    </w:tr>
  </w:tbl>
  <w:p w14:paraId="55E9E7D9" w14:textId="77777777" w:rsidR="008B5DA5" w:rsidRDefault="008B5D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7AF37" w14:textId="77777777" w:rsidR="006A6E56" w:rsidRDefault="006A6E56">
      <w:r>
        <w:separator/>
      </w:r>
    </w:p>
  </w:footnote>
  <w:footnote w:type="continuationSeparator" w:id="0">
    <w:p w14:paraId="5C8C3661" w14:textId="77777777" w:rsidR="006A6E56" w:rsidRDefault="006A6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25"/>
      <w:gridCol w:w="3484"/>
      <w:gridCol w:w="2091"/>
    </w:tblGrid>
    <w:tr w:rsidR="008B5DA5" w14:paraId="72FD6C7F" w14:textId="77777777">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90"/>
            <w:gridCol w:w="4635"/>
          </w:tblGrid>
          <w:tr w:rsidR="008B5DA5" w14:paraId="4ED4F214" w14:textId="77777777">
            <w:tc>
              <w:tcPr>
                <w:tcW w:w="15" w:type="dxa"/>
                <w:tcMar>
                  <w:top w:w="0" w:type="dxa"/>
                  <w:left w:w="0" w:type="dxa"/>
                  <w:bottom w:w="0" w:type="dxa"/>
                  <w:right w:w="0" w:type="dxa"/>
                </w:tcMar>
              </w:tcPr>
              <w:p w14:paraId="35A74C32" w14:textId="77777777" w:rsidR="008B5DA5" w:rsidRDefault="00000000">
                <w:r>
                  <w:rPr>
                    <w:sz w:val="20"/>
                    <w:szCs w:val="20"/>
                  </w:rPr>
                  <w:t>Name:</w:t>
                </w:r>
              </w:p>
            </w:tc>
            <w:tc>
              <w:tcPr>
                <w:tcW w:w="0" w:type="auto"/>
                <w:tcBorders>
                  <w:bottom w:val="single" w:sz="6" w:space="0" w:color="000000"/>
                </w:tcBorders>
                <w:tcMar>
                  <w:top w:w="0" w:type="dxa"/>
                  <w:left w:w="0" w:type="dxa"/>
                  <w:bottom w:w="0" w:type="dxa"/>
                  <w:right w:w="0" w:type="dxa"/>
                </w:tcMar>
              </w:tcPr>
              <w:p w14:paraId="6E22F9C5" w14:textId="77777777" w:rsidR="008B5DA5" w:rsidRDefault="00000000">
                <w:r>
                  <w:rPr>
                    <w:sz w:val="20"/>
                    <w:szCs w:val="20"/>
                  </w:rPr>
                  <w:t> </w:t>
                </w:r>
              </w:p>
            </w:tc>
          </w:tr>
        </w:tbl>
        <w:p w14:paraId="5A57B850" w14:textId="77777777" w:rsidR="008B5DA5" w:rsidRDefault="008B5DA5"/>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12"/>
            <w:gridCol w:w="2872"/>
          </w:tblGrid>
          <w:tr w:rsidR="008B5DA5" w14:paraId="62A50601" w14:textId="77777777">
            <w:tc>
              <w:tcPr>
                <w:tcW w:w="15" w:type="dxa"/>
                <w:tcMar>
                  <w:top w:w="0" w:type="dxa"/>
                  <w:left w:w="0" w:type="dxa"/>
                  <w:bottom w:w="0" w:type="dxa"/>
                  <w:right w:w="0" w:type="dxa"/>
                </w:tcMar>
              </w:tcPr>
              <w:p w14:paraId="7246C71A" w14:textId="77777777" w:rsidR="008B5DA5" w:rsidRDefault="00000000">
                <w:r>
                  <w:rPr>
                    <w:sz w:val="20"/>
                    <w:szCs w:val="20"/>
                  </w:rPr>
                  <w:t> Class:</w:t>
                </w:r>
              </w:p>
            </w:tc>
            <w:tc>
              <w:tcPr>
                <w:tcW w:w="0" w:type="auto"/>
                <w:tcBorders>
                  <w:bottom w:val="single" w:sz="6" w:space="0" w:color="000000"/>
                </w:tcBorders>
                <w:tcMar>
                  <w:top w:w="0" w:type="dxa"/>
                  <w:left w:w="0" w:type="dxa"/>
                  <w:bottom w:w="0" w:type="dxa"/>
                  <w:right w:w="0" w:type="dxa"/>
                </w:tcMar>
              </w:tcPr>
              <w:p w14:paraId="20511BD2" w14:textId="77777777" w:rsidR="008B5DA5" w:rsidRDefault="00000000">
                <w:r>
                  <w:rPr>
                    <w:sz w:val="20"/>
                    <w:szCs w:val="20"/>
                  </w:rPr>
                  <w:t> </w:t>
                </w:r>
              </w:p>
            </w:tc>
          </w:tr>
        </w:tbl>
        <w:p w14:paraId="6FE42F79" w14:textId="77777777" w:rsidR="008B5DA5" w:rsidRDefault="008B5DA5"/>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34"/>
            <w:gridCol w:w="1557"/>
          </w:tblGrid>
          <w:tr w:rsidR="008B5DA5" w14:paraId="06AAF5F0" w14:textId="77777777">
            <w:tc>
              <w:tcPr>
                <w:tcW w:w="15" w:type="dxa"/>
                <w:tcMar>
                  <w:top w:w="0" w:type="dxa"/>
                  <w:left w:w="0" w:type="dxa"/>
                  <w:bottom w:w="0" w:type="dxa"/>
                  <w:right w:w="0" w:type="dxa"/>
                </w:tcMar>
              </w:tcPr>
              <w:p w14:paraId="1FFE305E" w14:textId="77777777" w:rsidR="008B5DA5" w:rsidRDefault="00000000">
                <w:r>
                  <w:rPr>
                    <w:sz w:val="20"/>
                    <w:szCs w:val="20"/>
                  </w:rPr>
                  <w:t> Date:</w:t>
                </w:r>
              </w:p>
            </w:tc>
            <w:tc>
              <w:tcPr>
                <w:tcW w:w="0" w:type="auto"/>
                <w:tcBorders>
                  <w:bottom w:val="single" w:sz="6" w:space="0" w:color="000000"/>
                </w:tcBorders>
                <w:tcMar>
                  <w:top w:w="0" w:type="dxa"/>
                  <w:left w:w="0" w:type="dxa"/>
                  <w:bottom w:w="0" w:type="dxa"/>
                  <w:right w:w="0" w:type="dxa"/>
                </w:tcMar>
              </w:tcPr>
              <w:p w14:paraId="75923FEA" w14:textId="77777777" w:rsidR="008B5DA5" w:rsidRDefault="00000000">
                <w:r>
                  <w:rPr>
                    <w:sz w:val="20"/>
                    <w:szCs w:val="20"/>
                  </w:rPr>
                  <w:t> </w:t>
                </w:r>
              </w:p>
            </w:tc>
          </w:tr>
        </w:tbl>
        <w:p w14:paraId="67A9AA76" w14:textId="77777777" w:rsidR="008B5DA5" w:rsidRDefault="008B5DA5"/>
      </w:tc>
    </w:tr>
  </w:tbl>
  <w:p w14:paraId="7F383919" w14:textId="77777777" w:rsidR="008B5DA5" w:rsidRDefault="00000000">
    <w:r>
      <w:br/>
    </w:r>
    <w:r>
      <w:rPr>
        <w:rFonts w:ascii="Times New Roman" w:eastAsia="Times New Roman" w:hAnsi="Times New Roman" w:cs="Times New Roman"/>
        <w:b/>
        <w:bCs/>
        <w:color w:val="000000"/>
        <w:sz w:val="22"/>
        <w:szCs w:val="22"/>
        <w:u w:val="single"/>
      </w:rPr>
      <w:t xml:space="preserve">50-Question Exam—Paragraph to Essay Level </w:t>
    </w:r>
  </w:p>
  <w:p w14:paraId="2AF362C1" w14:textId="77777777" w:rsidR="008B5DA5" w:rsidRDefault="008B5DA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5DA5"/>
    <w:rsid w:val="006A6E56"/>
    <w:rsid w:val="007861D8"/>
    <w:rsid w:val="008B5DA5"/>
    <w:rsid w:val="00C62D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72DE"/>
  <w15:docId w15:val="{4FE9596C-2D5D-417A-9500-D3A1506A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C62D22"/>
    <w:pPr>
      <w:tabs>
        <w:tab w:val="center" w:pos="4320"/>
        <w:tab w:val="right" w:pos="8640"/>
      </w:tabs>
    </w:pPr>
  </w:style>
  <w:style w:type="character" w:customStyle="1" w:styleId="HeaderChar">
    <w:name w:val="Header Char"/>
    <w:basedOn w:val="DefaultParagraphFont"/>
    <w:link w:val="Header"/>
    <w:uiPriority w:val="99"/>
    <w:rsid w:val="00C62D22"/>
    <w:rPr>
      <w:rFonts w:ascii="Arial" w:eastAsia="Arial" w:hAnsi="Arial" w:cs="Arial"/>
      <w:sz w:val="16"/>
      <w:szCs w:val="24"/>
      <w:bdr w:val="nil"/>
    </w:rPr>
  </w:style>
  <w:style w:type="paragraph" w:styleId="Footer">
    <w:name w:val="footer"/>
    <w:basedOn w:val="Normal"/>
    <w:link w:val="FooterChar"/>
    <w:uiPriority w:val="99"/>
    <w:unhideWhenUsed/>
    <w:rsid w:val="00C62D22"/>
    <w:pPr>
      <w:tabs>
        <w:tab w:val="center" w:pos="4320"/>
        <w:tab w:val="right" w:pos="8640"/>
      </w:tabs>
    </w:pPr>
  </w:style>
  <w:style w:type="character" w:customStyle="1" w:styleId="FooterChar">
    <w:name w:val="Footer Char"/>
    <w:basedOn w:val="DefaultParagraphFont"/>
    <w:link w:val="Footer"/>
    <w:uiPriority w:val="99"/>
    <w:rsid w:val="00C62D22"/>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ustice.go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1552</Words>
  <Characters>8851</Characters>
  <Application>Microsoft Office Word</Application>
  <DocSecurity>0</DocSecurity>
  <Lines>73</Lines>
  <Paragraphs>20</Paragraphs>
  <ScaleCrop>false</ScaleCrop>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50-Question Exam—Paragraph to Essay Level</dc:title>
  <cp:lastModifiedBy>Thar Adeleh</cp:lastModifiedBy>
  <cp:revision>1</cp:revision>
  <dcterms:created xsi:type="dcterms:W3CDTF">2024-08-13T09:40:00Z</dcterms:created>
  <dcterms:modified xsi:type="dcterms:W3CDTF">2024-08-13T09:40:00Z</dcterms:modified>
</cp:coreProperties>
</file>