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the answer choice that best completes the statement or answers the question.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you have to raise your voice to be heard by a person who is ____ away from you, then the sound level is about 85 decibels or more.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1'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2'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3'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4'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ear protection should be worn when sound levels exceed 100 decibels. Technician B says if you have to raise your voice to be heard by a person who is 5' away from you, then the sound level is about 85 decibels or more.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your skin prevents chemicals from entering your body. Technician B says to wear ear protection if the sound level is 85 decibels or above.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______ has removable cartridges that can be changed according to the type of contaminant being filtered.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Disposable dust mask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Respirator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Hospital mask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be completely effective, a respirator must: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make a good seal on your face.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have the correct cartridge installed for the type of contaminant you’re breathing.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have the cartridges replaced at the manufacturer’s recommended intervals.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answers listed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American National Standards Institute (ANSI) reports that ______ workers per day suffer on-the-job eye injuries.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Before lifting anything, you can reduce the risk of injury by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Breaking down the load into smaller quantities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Asking for assistance if 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Using a mechanical device to assist the lift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you should replace any protective clothing that is not in good condition, as it is no longer able to fully protect you. Technician B says shirts, pants, shoes, and gloves are all PPE.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 has the authority to conduct workplace inspections and, if required, fine employers and workplaces if they violate its regulations and procedures.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EPA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OSHA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automotive shop activities will need to comply with EPA laws and regulations by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Ensuring that waste products are disposed of in an environmentally responsible way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Storing chemicals and fluids correctly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Ensuring that work practices do not contribute to damaging the environment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both OSHA and the EPA can inspect facilities for violations. Tech B says that a shop safety rule does not have to be reviewed once put in place.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________ is a list of the steps required to get the same result each time a task or activity is performed.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Measure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Procedure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A(n) ________ may be used weekly or monthly to formally evaluate the automotive shop’s condition and safety.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Inspection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Evacuation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Policy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shop safety inspections can be a valuable way of identifying unsafe conditions. Technician B says always block unused exit doors for security purposes.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should be inspected during a shop safety inspection?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Faulty or unsafe equipment or tools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Clutter, spills, unsafe shop practices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Items blocking emergency exits or walkways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 with antislip coatings can be applied to the edge of step treads to reduce the hazard of tripping or falling.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High-visibility strips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Sand paper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Rubber dots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Sticky strips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one approved way to clean dust off brakes is with compressed air. Tech B says that some auto parts may contain asbestos.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one use of barrier creams is to make cleaning your hands easier. Tech B says that hearing protection only needs to be worn by people operating loud equipment.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rings, watches, and other jewelry should be removed prior to working. Tech B says that you should always wear cuffed pants when working in a shop.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exposure to solvents may have long-term effects. Tech B says that accidents are almost always avoidable.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tinted safety glasses can be worn when working outside. Tech B says that welding can cause a sunburn.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bending down to lift something, you should: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over with straight legs.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put your feet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your knees.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your back.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it is your duty to fight a fire to the death to save property. Technician B says do not fight a fire unless you can do so safely.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______ background on a safety sign is used to identify a definite hazard; ______ indicates caution for a potential hazard.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Red; green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Blue; 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Yellow; blue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Red; yellow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There are three signal words: ________, ________, and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Stop; warning; danger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Warning; general; danger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Danger; warning; caution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Caution; stop; danger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typical component found in safety signage?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Background 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 are designed to smother a small fire and are very useful in putting out a fire on a person.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Fire extinguishers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Fire blankets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Safety 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Fire aprons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United States, there are ______ classes of fire.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Six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 C fires involve: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Electrical equipment.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Paper and wood.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Flammable liquids.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answers listed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correct pictogram for a Class A fire extinguisher?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Green triangle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 square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Blue circle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Yellow pentagram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you need to size up a fire before you make the decision to fight it with a fire extinguisher, by identifying what sort of material is burning. Technician B says do not fight a fire unless you can do so safely.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Regulations on how to dispose of waste fluids are set by which level of government?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Federal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may result from coming into frequent or prolonged contact with used engine oil?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Respiratory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Minor eye irritation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Dermatitis and other skin disorders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Block in the lungs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an AED; if no shock is advised, resume CPR immediately ( _____ sets of 30 compressions and 2 breaths, or compressions by themselves).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technicians are discussing approaching the scene of an accident or emergency. Technician A says make sure there are no other dangers, and assist only if it is safe to do so. Technician B says you should check whether the victim is responsive and breathing.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you wear a long-sleeve shirt, the cuffs must be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 fitting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Loose fitting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that in most cases even if a job requires a full face shield, it is typically an accepted practice to wear just safety glasses. Technician B says you need to make sure the PPE you are using is worn correctly. 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Protective chemical gloves should extend to _______ to reduce the risk of chemicals splashing onto your skin.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Your upper arm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inches above your wrist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Your elbow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middle of your forearm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is hand protection,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Light-duty gloves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Barrier cream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Moisturizing cream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 help protect you from getting your hair caught in rotating machinery and protect your head from knocks or bumps.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Hairnets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Hard hats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pageBreakBefore/>
        <w:bidi w:val="0"/>
        <w:spacing w:before="0" w:beforeAutospacing="0" w:after="0" w:afterAutospacing="0"/>
        <w:jc w:val="left"/>
      </w:pPr>
      <w:r>
        <w:rPr>
          <w:rStyle w:val="DefaultParagraphFont"/>
          <w:rFonts w:ascii="Times New Roman" w:eastAsia="Times New Roman" w:hAnsi="Times New Roman" w:cs="Times New Roman"/>
          <w:b/>
          <w:bCs/>
          <w:strike w:val="0"/>
          <w:color w:val="000000"/>
          <w:sz w:val="22"/>
          <w:szCs w:val="22"/>
          <w:u w:val="single"/>
          <w:bdr w:val="nil"/>
          <w:rtl w:val="0"/>
        </w:rPr>
        <w:t>Answer Key</w:t>
      </w:r>
      <w:r>
        <w:br/>
      </w: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2"/>
      <w:gridCol w:w="532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02 Test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Test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Madeira Station</vt:lpwstr>
  </property>
</Properties>
</file>