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position w:val="-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1.5pt;width:64.5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are real numbers other than zero and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27" type="#_x0000_t75" style="height:15pt;width:21.7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State whether the inequality is true or false.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28" type="#_x0000_t75" style="height:31.5pt;width:36.75pt">
                  <v:imagedata r:id="rId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Determine whether the statement below is true for all real numbers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29" type="#_x0000_t75" style="height:16.5pt;width:80.25pt">
                  <v:imagedata r:id="rId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12/28/2015 1:56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&lt;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-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 &gt;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  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-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manufacturer of a certain commodity has estimated that her profit in thousands of dollars is given by the expression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30" type="#_x0000_t75" style="height:19.5pt;width:1in">
                  <v:imagedata r:id="rId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thousands) is the number of units produced.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production range will enable the manufacturer to realize a profit of at least $6,000 on the commodity?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Between 1,000 and 9,000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Between 5,000 and 10,000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Between 5,000 and 6,000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Between 1,000 and 6,000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Between 1,000 and 10,000 units.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"/>
              </w:rPr>
              <w:pict>
                <v:shape id="_x0000_i1031" type="#_x0000_t75" style="height:36pt;width:30.75pt">
                  <v:imagedata r:id="rId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32" type="#_x0000_t75" style="height:33pt;width:40.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33" type="#_x0000_t75" style="height:33pt;width:34.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34" type="#_x0000_t75" style="height:31.5pt;width:36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35" type="#_x0000_t75" style="height:31.5pt;width:30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36" type="#_x0000_t75" style="height:33pt;width:34.5pt">
                        <v:imagedata r:id="rId1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fact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37" type="#_x0000_t75" style="height:40.5pt;width:61.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evaluate the expression without using a calculator.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38" type="#_x0000_t75" style="height:19.5pt;width:21.75pt">
                  <v:imagedata r:id="rId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316,200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316.2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31.62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31,620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3,162,000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Simplify the expression. (Assume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positive.)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039" type="#_x0000_t75" style="height:25.5pt;width:56.25pt">
                  <v:imagedata r:id="rId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0" type="#_x0000_t75" style="height:19.5pt;width:33.7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1" type="#_x0000_t75" style="height:19.5pt;width:33.7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2" type="#_x0000_t75" style="height:19.5pt;width:33.7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43" type="#_x0000_t75" style="height:19.5pt;width:33.7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44" type="#_x0000_t75" style="height:19.5pt;width:33.75pt">
                        <v:imagedata r:id="rId2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045" type="#_x0000_t75" style="height:40.5pt;width:55.5pt">
                  <v:imagedata r:id="rId2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whether the statement is true or false.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7"/>
              </w:rPr>
              <w:pict>
                <v:shape id="_x0000_i1046" type="#_x0000_t75" style="height:58.5pt;width:50.25pt">
                  <v:imagedata r:id="rId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whether the statement is true or false.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47" type="#_x0000_t75" style="height:31.5pt;width:61.5pt">
                  <v:imagedata r:id="rId2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Show the interval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48" type="#_x0000_t75" style="height:16.5pt;width:27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on a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049" type="#_x0000_t75" style="height:180pt;width:180pt">
                        <v:imagedata r:id="rId2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0" type="#_x0000_t75" style="height:180pt;width:180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1" type="#_x0000_t75" style="height:180pt;width:180pt">
                        <v:imagedata r:id="rId2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2" type="#_x0000_t75" style="height:180pt;width:180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3" type="#_x0000_t75" style="height:180pt;width:180pt">
                        <v:imagedata r:id="rId3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54" type="#_x0000_t75" style="height:22.5pt;width:114pt">
                  <v:imagedata r:id="rId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5" type="#_x0000_t75" style="height:19.5pt;width:23.2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6" type="#_x0000_t75" style="height:13.5pt;width:15.75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7" type="#_x0000_t75" style="height:13.5pt;width:6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8" type="#_x0000_t75" style="height:19.5pt;width:23.25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59" type="#_x0000_t75" style="height:19.5pt;width:33pt">
                        <v:imagedata r:id="rId3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2/19/2016 5:24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are real numbers other than zero and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60" type="#_x0000_t75" style="height:15pt;width:27.75pt">
                  <v:imagedata r:id="rId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State whether the inequality is true or false.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1" type="#_x0000_t75" style="height:31.5pt;width:42.75pt">
                  <v:imagedata r:id="rId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7"/>
              </w:rPr>
              <w:pict>
                <v:shape id="_x0000_i1062" type="#_x0000_t75" style="height:58.5pt;width:51pt">
                  <v:imagedata r:id="rId4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3" type="#_x0000_t75" style="height:13.5pt;width:12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4" type="#_x0000_t75" style="height:13.5pt;width:6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5" type="#_x0000_t75" style="height:13.5pt;width:6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6" type="#_x0000_t75" style="height:31.5pt;width:13.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7" type="#_x0000_t75" style="height:31.5pt;width:18.75pt">
                        <v:imagedata r:id="rId4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2/19/2016 5:58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Rewrite the expression using positive exponents only.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068" type="#_x0000_t75" style="height:25.5pt;width:73.5pt">
                  <v:imagedata r:id="rId4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9" type="#_x0000_t75" style="height:31.5pt;width:18.75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0" type="#_x0000_t75" style="height:31.5pt;width:18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1" type="#_x0000_t75" style="height:31.5pt;width:21.75pt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2" type="#_x0000_t75" style="height:19.5pt;width:26.2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73" type="#_x0000_t75" style="height:19.5pt;width:16.5pt">
                        <v:imagedata r:id="rId5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Simplify the expression. (Assume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positive.)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074" type="#_x0000_t75" style="height:25.5pt;width:42pt">
                  <v:imagedata r:id="rId5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5" type="#_x0000_t75" style="height:37.5pt;width:24pt">
                        <v:imagedata r:id="rId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76" type="#_x0000_t75" style="height:19.5pt;width:27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077" type="#_x0000_t75" style="height:37.5pt;width:24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78" type="#_x0000_t75" style="height:19.5pt;width:27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079" type="#_x0000_t75" style="height:37.5pt;width:24pt">
                        <v:imagedata r:id="rId5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2/19/2016 6:05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Determine whether the statement below is true for positive real numbers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80" type="#_x0000_t75" style="height:16.5pt;width:78.75pt">
                  <v:imagedata r:id="rId5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12/28/2015 1:58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"/>
              </w:rPr>
              <w:pict>
                <v:shape id="_x0000_i1081" type="#_x0000_t75" style="height:36pt;width:36pt">
                  <v:imagedata r:id="rId5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82" type="#_x0000_t75" style="height:37.5pt;width:41.25pt">
                        <v:imagedata r:id="rId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083" type="#_x0000_t75" style="height:40.5pt;width:60.75pt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084" type="#_x0000_t75" style="height:40.5pt;width:60.75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85" type="#_x0000_t75" style="height:37.5pt;width:41.25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86" type="#_x0000_t75" style="height:37.5pt;width:41.25pt">
                        <v:imagedata r:id="rId6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2"/>
              </w:rPr>
              <w:pict>
                <v:shape id="_x0000_i1087" type="#_x0000_t75" style="height:43.5pt;width:34.5pt">
                  <v:imagedata r:id="rId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88" type="#_x0000_t75" style="height:33pt;width:51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89" type="#_x0000_t75" style="height:33pt;width:50.25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090" type="#_x0000_t75" style="height:33pt;width:45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091" type="#_x0000_t75" style="height:33pt;width:51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092" type="#_x0000_t75" style="height:33pt;width:46.5pt">
                        <v:imagedata r:id="rId7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maximum profit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dollars) given that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93" type="#_x0000_t75" style="height:15pt;width:141pt">
                  <v:imagedata r:id="rId7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$40,050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$13,350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$27,000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$26,700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$27,150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salesman's monthly commission is 25% on all sales over $14,000. If his goal is to make a commission of at least $4,800/month, what minimum monthly sales figures must he attain?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$16,400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$33,200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$18,800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$23,600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$28,400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94" type="#_x0000_t75" style="height:37.5pt;width:34.5pt">
                  <v:imagedata r:id="rId7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95" type="#_x0000_t75" style="height:37.5pt;width:24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096" type="#_x0000_t75" style="height:37.5pt;width:24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097" type="#_x0000_t75" style="height:37.5pt;width:24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098" type="#_x0000_t75" style="height:37.5pt;width:24pt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2"/>
                      <w:szCs w:val="22"/>
                      <w:bdr w:val="nil"/>
                      <w:rtl w:val="0"/>
                    </w:rPr>
                    <w:pict>
                      <v:shape id="_x0000_i1099" type="#_x0000_t75" style="height:37.5pt;width:24pt">
                        <v:imagedata r:id="rId7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diameter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inches) of a batch of ball bearings manufactured by PAR Manufacturing satisfies the inequality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00" type="#_x0000_t75" style="height:16.5pt;width:78pt">
                  <v:imagedata r:id="rId7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smallest diameter a ball bearing in the batch can have?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0.78 inches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0.76 inches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0.8 inches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0.75 inches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0.7 inches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12/28/2015 1:59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01" type="#_x0000_t75" style="height:34.5pt;width:63pt">
                  <v:imagedata r:id="rId7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12/28/2015 1:59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whether the statement is true or false.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02" type="#_x0000_t75" style="height:15pt;width:108pt">
                  <v:imagedata r:id="rId8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3/18/2016 12:18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satisfy the inequalities.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03" type="#_x0000_t75" style="height:15pt;width:104.25pt">
                  <v:imagedata r:id="rId8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4" type="#_x0000_t75" style="height:15pt;width:25.5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5" type="#_x0000_t75" style="height:15pt;width:47.2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6" type="#_x0000_t75" style="height:15pt;width:25.5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7" type="#_x0000_t75" style="height:16.5pt;width:93.75pt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8" type="#_x0000_t75" style="height:16.5pt;width:93.75pt">
                        <v:imagedata r:id="rId8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2/19/2016 7:36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109" type="#_x0000_t75" style="height:25.5pt;width:25.5pt">
                  <v:imagedata r:id="rId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0" type="#_x0000_t75" style="height:13.5pt;width:6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1" type="#_x0000_t75" style="height:13.5pt;width:25.5pt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12" type="#_x0000_t75" style="height:31.5pt;width:24pt">
                        <v:imagedata r:id="rId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13" type="#_x0000_t75" style="height:31.5pt;width:24pt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14" type="#_x0000_t75" style="height:13.5pt;width:16.5pt">
                        <v:imagedata r:id="rId9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7"/>
              </w:rPr>
              <w:pict>
                <v:shape id="_x0000_i1115" type="#_x0000_t75" style="height:58.5pt;width:24.75pt">
                  <v:imagedata r:id="rId9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16" type="#_x0000_t75" style="height:40.5pt;width:27.75pt">
                        <v:imagedata r:id="rId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2"/>
                      <w:szCs w:val="22"/>
                      <w:bdr w:val="nil"/>
                      <w:rtl w:val="0"/>
                    </w:rPr>
                    <w:pict>
                      <v:shape id="_x0000_i1117" type="#_x0000_t75" style="height:40.5pt;width:27.75pt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2"/>
                      <w:szCs w:val="22"/>
                      <w:bdr w:val="nil"/>
                      <w:rtl w:val="0"/>
                    </w:rPr>
                    <w:pict>
                      <v:shape id="_x0000_i1118" type="#_x0000_t75" style="height:40.5pt;width:21pt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2"/>
                      <w:szCs w:val="22"/>
                      <w:bdr w:val="nil"/>
                      <w:rtl w:val="0"/>
                    </w:rPr>
                    <w:pict>
                      <v:shape id="_x0000_i1119" type="#_x0000_t75" style="height:40.5pt;width:21pt">
                        <v:imagedata r:id="rId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120" type="#_x0000_t75" style="height:19.5pt;width:11.25pt">
                        <v:imagedata r:id="rId9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fact that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121" type="#_x0000_t75" style="height:40.5pt;width:56.25pt">
                  <v:imagedata r:id="rId9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evaluate the expression without using a calculator.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22" type="#_x0000_t75" style="height:40.5pt;width:16.5pt">
                  <v:imagedata r:id="rId9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the answer to the nearest thousandth.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46.765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24.994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15.588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43.075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23" type="#_x0000_t75" style="height:40.5pt;width:55.5pt">
                  <v:imagedata r:id="rId10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fact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124" type="#_x0000_t75" style="height:40.5pt;width:61.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evaluate the expression without using a calculator.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25" type="#_x0000_t75" style="height:19.5pt;width:21.75pt">
                  <v:imagedata r:id="rId10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316.2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126" type="#_x0000_t75" style="height:22.5pt;width:102pt">
                  <v:imagedata r:id="rId10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2/19/2016 6:30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7"/>
              </w:rPr>
              <w:pict>
                <v:shape id="_x0000_i1127" type="#_x0000_t75" style="height:58.5pt;width:57.75pt">
                  <v:imagedata r:id="rId10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maximum profit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dollars) given that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28" type="#_x0000_t75" style="height:15pt;width:130.5pt">
                  <v:imagedata r:id="rId10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$ 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9,050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salesman's monthly commission is 20% on all sales over $15,000. If his goal is to make a commission of at least $4,800/month, what minimum monthly sales figures must he attain?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$ 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39,000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diameter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inches) of a batch of ball bearings manufactured by PAR Manufacturing satisfies the inequality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29" type="#_x0000_t75" style="height:16.5pt;width:73.5pt">
                  <v:imagedata r:id="rId10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smallest diameter a ball bearing in the batch can have? Give your answer to two decimal places, if necessary.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 inches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12/28/2015 2:00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30" type="#_x0000_t75" style="height:34.5pt;width:57.75pt">
                  <v:imagedata r:id="rId10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12/28/2015 2:01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fact that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131" type="#_x0000_t75" style="height:40.5pt;width:51.75pt">
                  <v:imagedata r:id="rId10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to evaluate the expression without using a calculator.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32" type="#_x0000_t75" style="height:40.5pt;width:16.5pt">
                  <v:imagedata r:id="rId10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the answer to the nearest thousandth, if necessary.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15.588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Simplify the expression. (Assume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positive.)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133" type="#_x0000_t75" style="height:25.5pt;width:61.5pt">
                  <v:imagedata r:id="rId10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34" type="#_x0000_t75" style="height:19.5pt;width:33.75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2/19/2016 6:35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"/>
              </w:rPr>
              <w:pict>
                <v:shape id="_x0000_i1135" type="#_x0000_t75" style="height:36pt;width:30.75pt">
                  <v:imagedata r:id="rId11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36" type="#_x0000_t75" style="height:33pt;width:40.5pt">
                        <v:imagedata r:id="rId1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Rewrite the expression using positive exponents only.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137" type="#_x0000_t75" style="height:25.5pt;width:68.25pt">
                  <v:imagedata r:id="rId11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38" type="#_x0000_t75" style="height:31.5pt;width:18pt">
                        <v:imagedata r:id="rId1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Simplify the expression. (Assume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positive.)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139" type="#_x0000_t75" style="height:25.5pt;width:45.75pt">
                  <v:imagedata r:id="rId11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40" type="#_x0000_t75" style="height:37.5pt;width:24pt">
                        <v:imagedata r:id="rId1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2/19/2016 6:38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denominator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"/>
              </w:rPr>
              <w:pict>
                <v:shape id="_x0000_i1141" type="#_x0000_t75" style="height:36pt;width:30.75pt">
                  <v:imagedata r:id="rId11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42" type="#_x0000_t75" style="height:37.5pt;width:36pt">
                        <v:imagedata r:id="rId1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Rationalize the numerator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2"/>
              </w:rPr>
              <w:pict>
                <v:shape id="_x0000_i1143" type="#_x0000_t75" style="height:43.5pt;width:39pt">
                  <v:imagedata r:id="rId11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44" type="#_x0000_t75" style="height:33pt;width:51pt">
                        <v:imagedata r:id="rId1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45" type="#_x0000_t75" style="height:37.5pt;width:34.5pt">
                  <v:imagedata r:id="rId12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46" type="#_x0000_t75" style="height:37.5pt;width:24pt">
                        <v:imagedata r:id="rId1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147" type="#_x0000_t75" style="height:25.5pt;width:25.5pt">
                  <v:imagedata r:id="rId12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48" type="#_x0000_t75" style="height:19.5pt;width:10.5pt">
                        <v:imagedata r:id="rId1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1"/>
              </w:rPr>
              <w:pict>
                <v:shape id="_x0000_i1149" type="#_x0000_t75" style="height:52.5pt;width:24.75pt">
                  <v:imagedata r:id="rId12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150" type="#_x0000_t75" style="height:40.5pt;width:21pt">
                        <v:imagedata r:id="rId1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manufacturer of a certain commodity has estimated that her profit in thousands of dollars is given by the expression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51" type="#_x0000_t75" style="height:19.5pt;width:1in">
                  <v:imagedata r:id="rId12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(in thousands) is the number of units produced.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production range will enable the manufacturer to realize a profit of at least $8,000 on the commodity?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Between _________ and ________ units.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1,000; 4,000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Determine whether the statement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true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false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7"/>
              </w:rPr>
              <w:pict>
                <v:shape id="_x0000_i1152" type="#_x0000_t75" style="height:58.5pt;width:50.25pt">
                  <v:imagedata r:id="rId12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interval with the corresponding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letter for each question.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13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53" type="#_x0000_t75" style="height:16.5pt;width:27pt">
                        <v:imagedata r:id="rId1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54" type="#_x0000_t75" style="height:16.5pt;width:25.5pt">
                        <v:imagedata r:id="rId1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5" type="#_x0000_t75" style="height:15pt;width:47.25pt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6" type="#_x0000_t75" style="height:15pt;width:47.25pt">
                        <v:imagedata r:id="rId13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position w:val="-168"/>
              </w:rPr>
              <w:pict>
                <v:shape id="_x0000_i1157" type="#_x0000_t75" style="height:180pt;width:180pt">
                  <v:imagedata r:id="rId13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position w:val="-168"/>
              </w:rPr>
              <w:pict>
                <v:shape id="_x0000_i1158" type="#_x0000_t75" style="height:180pt;width:180pt">
                  <v:imagedata r:id="rId13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position w:val="-168"/>
              </w:rPr>
              <w:pict>
                <v:shape id="_x0000_i1159" type="#_x0000_t75" style="height:180pt;width:180pt">
                  <v:imagedata r:id="rId13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position w:val="-168"/>
              </w:rPr>
              <w:pict>
                <v:shape id="_x0000_i1160" type="#_x0000_t75" style="height:180pt;width:180pt">
                  <v:imagedata r:id="rId13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Match each pair of inequalities with the corresponding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letter for each question.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24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1" type="#_x0000_t75" style="height:15pt;width:104.25pt">
                        <v:imagedata r:id="rId1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2" type="#_x0000_t75" style="height:15pt;width:101.25pt">
                        <v:imagedata r:id="rId1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3" type="#_x0000_t75" style="height:15pt;width:104.25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4" type="#_x0000_t75" style="height:15pt;width:104.25pt">
                        <v:imagedata r:id="rId14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12/25/2015 9:33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position w:val="-5"/>
              </w:rPr>
              <w:pict>
                <v:shape id="_x0000_i1165" type="#_x0000_t75" style="height:16.5pt;width:104.25pt">
                  <v:imagedata r:id="rId14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position w:val="-5"/>
              </w:rPr>
              <w:pict>
                <v:shape id="_x0000_i1166" type="#_x0000_t75" style="height:16.5pt;width:104.25pt">
                  <v:imagedata r:id="rId14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position w:val="-3"/>
              </w:rPr>
              <w:pict>
                <v:shape id="_x0000_i1167" type="#_x0000_t75" style="height:15pt;width:36pt">
                  <v:imagedata r:id="rId14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68" type="#_x0000_t75" style="height:15pt;width:36pt">
                  <v:imagedata r:id="rId14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45"/>
      <w:footerReference w:type="default" r:id="rId14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1.1 - Precalculus Review I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header" Target="header1.xml" /><Relationship Id="rId146" Type="http://schemas.openxmlformats.org/officeDocument/2006/relationships/footer" Target="footer1.xml" /><Relationship Id="rId147" Type="http://schemas.openxmlformats.org/officeDocument/2006/relationships/styles" Target="styles.xml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1.1 - Precalculus Review I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