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2C6D" w:rsidRDefault="00A02C6D" w:rsidP="00A02C6D">
      <w:pPr>
        <w:pStyle w:val="Title"/>
      </w:pPr>
      <w:r w:rsidRPr="00A02C6D">
        <w:t>Lecture</w:t>
      </w:r>
      <w:r>
        <w:t xml:space="preserve"> Notes</w:t>
      </w:r>
      <w:bookmarkStart w:id="0" w:name="_GoBack"/>
      <w:bookmarkEnd w:id="0"/>
    </w:p>
    <w:p w:rsidR="00A02C6D" w:rsidRDefault="00A02C6D" w:rsidP="00A02C6D">
      <w:pPr>
        <w:pStyle w:val="Heading1"/>
      </w:pPr>
      <w:r>
        <w:t>Chapter 1: Introduction to the Use of Statistics in Criminal Justice</w:t>
      </w:r>
      <w:r w:rsidR="00E44572">
        <w:t xml:space="preserve"> and Criminology</w:t>
      </w:r>
    </w:p>
    <w:p w:rsidR="008B6D00" w:rsidRPr="008B6D00" w:rsidRDefault="008B6D00" w:rsidP="008B6D00"/>
    <w:p w:rsidR="00C73A99" w:rsidRDefault="00A02C6D">
      <w:pPr>
        <w:pStyle w:val="Heading2"/>
      </w:pPr>
      <w:r>
        <w:t>Learning Objectives</w:t>
      </w:r>
    </w:p>
    <w:p w:rsidR="00A02C6D" w:rsidRDefault="001D1DC7" w:rsidP="00A02C6D">
      <w:pPr>
        <w:pStyle w:val="BoxedBulletedList"/>
      </w:pPr>
      <w:r>
        <w:t xml:space="preserve">1-1: </w:t>
      </w:r>
      <w:r w:rsidR="00A02C6D">
        <w:t>Explain how data collected using scientific methods are different from anecdotes and other nonscientific information.</w:t>
      </w:r>
    </w:p>
    <w:p w:rsidR="00A02C6D" w:rsidRDefault="001D1DC7" w:rsidP="00A02C6D">
      <w:pPr>
        <w:pStyle w:val="BoxedBulletedList"/>
      </w:pPr>
      <w:r>
        <w:t xml:space="preserve">1-2: </w:t>
      </w:r>
      <w:r w:rsidR="00A02C6D">
        <w:t>List and describe the types of research in criminal justice and criminology.</w:t>
      </w:r>
    </w:p>
    <w:p w:rsidR="00A02C6D" w:rsidRDefault="001D1DC7" w:rsidP="00A02C6D">
      <w:pPr>
        <w:pStyle w:val="BoxedBulletedList"/>
      </w:pPr>
      <w:r>
        <w:t xml:space="preserve">1-3: </w:t>
      </w:r>
      <w:r w:rsidR="00A02C6D">
        <w:t>Explain the difference between the research methods and statistical analysis.</w:t>
      </w:r>
    </w:p>
    <w:p w:rsidR="00A02C6D" w:rsidRDefault="001D1DC7" w:rsidP="00A02C6D">
      <w:pPr>
        <w:pStyle w:val="BoxedBulletedList"/>
      </w:pPr>
      <w:r>
        <w:t xml:space="preserve">1-4: </w:t>
      </w:r>
      <w:r w:rsidR="00A02C6D">
        <w:t>Define samples and populations.</w:t>
      </w:r>
    </w:p>
    <w:p w:rsidR="00A02C6D" w:rsidRDefault="001D1DC7" w:rsidP="00A02C6D">
      <w:pPr>
        <w:pStyle w:val="BoxedBulletedList"/>
      </w:pPr>
      <w:r>
        <w:t xml:space="preserve">1-5: </w:t>
      </w:r>
      <w:r w:rsidR="00A02C6D">
        <w:t>Describe probability sampling.</w:t>
      </w:r>
    </w:p>
    <w:p w:rsidR="00A02C6D" w:rsidRDefault="001D1DC7" w:rsidP="00A02C6D">
      <w:pPr>
        <w:pStyle w:val="BoxedBulletedList"/>
      </w:pPr>
      <w:r>
        <w:t xml:space="preserve">1-6: </w:t>
      </w:r>
      <w:r w:rsidR="00A02C6D">
        <w:t>List and describe the three major statistics software packages.</w:t>
      </w:r>
    </w:p>
    <w:p w:rsidR="008B6D00" w:rsidRDefault="008B6D00" w:rsidP="008B6D00"/>
    <w:p w:rsidR="00C73A99" w:rsidRDefault="001B1AA5">
      <w:pPr>
        <w:pStyle w:val="Heading2"/>
      </w:pPr>
      <w:r w:rsidRPr="001B1AA5">
        <w:t>Chapter Summary</w:t>
      </w:r>
    </w:p>
    <w:p w:rsidR="00A02C6D" w:rsidRDefault="00A02C6D" w:rsidP="00A02C6D">
      <w:pPr>
        <w:pStyle w:val="Paragraphafter1head"/>
      </w:pPr>
      <w:r>
        <w:t xml:space="preserve">This book is divided into three parts. Part I covers descriptive statistics. Part II describes the theoretical basis for statistics in criminal justice and criminology: probability and probability distributions. Part III of the book merges the concepts learned in Parts I and II to form the discussion on inferential hypothesis testing. </w:t>
      </w:r>
    </w:p>
    <w:p w:rsidR="008B6D00" w:rsidRDefault="008B6D00" w:rsidP="008B6D00"/>
    <w:p w:rsidR="00C73A99" w:rsidRDefault="001B1AA5">
      <w:pPr>
        <w:pStyle w:val="Heading2"/>
      </w:pPr>
      <w:r w:rsidRPr="001B1AA5">
        <w:t>Annotated Chapter Outline</w:t>
      </w:r>
      <w:r w:rsidRPr="001B1AA5">
        <w:br/>
      </w:r>
    </w:p>
    <w:p w:rsidR="00A02C6D" w:rsidRDefault="00A02C6D" w:rsidP="00A02C6D">
      <w:pPr>
        <w:pStyle w:val="TOCHead1"/>
        <w:numPr>
          <w:ilvl w:val="0"/>
          <w:numId w:val="14"/>
        </w:numPr>
        <w:spacing w:line="240" w:lineRule="auto"/>
        <w:rPr>
          <w:rFonts w:asciiTheme="minorHAnsi" w:hAnsiTheme="minorHAnsi"/>
          <w:iCs/>
          <w:szCs w:val="24"/>
        </w:rPr>
      </w:pPr>
      <w:r>
        <w:rPr>
          <w:rFonts w:asciiTheme="minorHAnsi" w:hAnsiTheme="minorHAnsi"/>
          <w:szCs w:val="24"/>
        </w:rPr>
        <w:t>What Do Criminal Justice and Criminology Researchers Study?</w:t>
      </w:r>
    </w:p>
    <w:p w:rsidR="00A02C6D" w:rsidRDefault="00A02C6D" w:rsidP="00A02C6D">
      <w:pPr>
        <w:pStyle w:val="TOCHead1"/>
        <w:numPr>
          <w:ilvl w:val="0"/>
          <w:numId w:val="15"/>
        </w:numPr>
        <w:spacing w:line="240" w:lineRule="auto"/>
        <w:rPr>
          <w:rFonts w:asciiTheme="minorHAnsi" w:hAnsiTheme="minorHAnsi"/>
          <w:iCs/>
          <w:szCs w:val="24"/>
        </w:rPr>
      </w:pPr>
      <w:r>
        <w:rPr>
          <w:rFonts w:asciiTheme="minorHAnsi" w:hAnsiTheme="minorHAnsi"/>
          <w:szCs w:val="24"/>
        </w:rPr>
        <w:t xml:space="preserve">Statistical methods are the backbone of criminal justice and criminology as fields of scientific inquiry. </w:t>
      </w:r>
    </w:p>
    <w:p w:rsidR="00A02C6D" w:rsidRDefault="00A02C6D" w:rsidP="00A02C6D">
      <w:pPr>
        <w:pStyle w:val="TOCHead1"/>
        <w:numPr>
          <w:ilvl w:val="0"/>
          <w:numId w:val="15"/>
        </w:numPr>
        <w:spacing w:line="240" w:lineRule="auto"/>
        <w:rPr>
          <w:rFonts w:asciiTheme="minorHAnsi" w:hAnsiTheme="minorHAnsi"/>
          <w:iCs/>
          <w:szCs w:val="24"/>
        </w:rPr>
      </w:pPr>
      <w:r>
        <w:rPr>
          <w:rFonts w:asciiTheme="minorHAnsi" w:hAnsiTheme="minorHAnsi"/>
          <w:szCs w:val="24"/>
        </w:rPr>
        <w:t xml:space="preserve">Statistics enable the construction and expansion of knowledge about criminality and the criminal justice system. </w:t>
      </w:r>
    </w:p>
    <w:p w:rsidR="00A02C6D" w:rsidRDefault="00A02C6D" w:rsidP="00A02C6D">
      <w:pPr>
        <w:pStyle w:val="TOCHead1"/>
        <w:numPr>
          <w:ilvl w:val="0"/>
          <w:numId w:val="15"/>
        </w:numPr>
        <w:spacing w:line="240" w:lineRule="auto"/>
        <w:rPr>
          <w:rFonts w:asciiTheme="minorHAnsi" w:hAnsiTheme="minorHAnsi"/>
          <w:iCs/>
          <w:szCs w:val="24"/>
        </w:rPr>
      </w:pPr>
      <w:r>
        <w:rPr>
          <w:rFonts w:asciiTheme="minorHAnsi" w:hAnsiTheme="minorHAnsi"/>
          <w:szCs w:val="24"/>
        </w:rPr>
        <w:t>Research that tests theories or examines criminal justice phenomena and is published in academic journals and books is the basis for most of what we know about criminal offending and the system that has been designed to deal with it.</w:t>
      </w:r>
      <w:r>
        <w:rPr>
          <w:rFonts w:asciiTheme="minorHAnsi" w:hAnsiTheme="minorHAnsi"/>
          <w:iCs/>
          <w:szCs w:val="24"/>
        </w:rPr>
        <w:tab/>
      </w:r>
    </w:p>
    <w:p w:rsidR="00A02C6D" w:rsidRDefault="00A02C6D" w:rsidP="00A02C6D">
      <w:pPr>
        <w:pStyle w:val="TOCHead1"/>
        <w:numPr>
          <w:ilvl w:val="0"/>
          <w:numId w:val="14"/>
        </w:numPr>
        <w:spacing w:line="240" w:lineRule="auto"/>
        <w:rPr>
          <w:rFonts w:asciiTheme="minorHAnsi" w:hAnsiTheme="minorHAnsi"/>
          <w:szCs w:val="24"/>
        </w:rPr>
      </w:pPr>
      <w:r>
        <w:rPr>
          <w:rFonts w:asciiTheme="minorHAnsi" w:hAnsiTheme="minorHAnsi"/>
          <w:szCs w:val="24"/>
        </w:rPr>
        <w:t>The Uniform Crime Reports (UCR)</w:t>
      </w:r>
    </w:p>
    <w:p w:rsidR="00A02C6D" w:rsidRDefault="00A02C6D" w:rsidP="00A02C6D">
      <w:pPr>
        <w:pStyle w:val="TOCHead1"/>
        <w:numPr>
          <w:ilvl w:val="0"/>
          <w:numId w:val="16"/>
        </w:numPr>
        <w:spacing w:line="240" w:lineRule="auto"/>
        <w:rPr>
          <w:rFonts w:asciiTheme="minorHAnsi" w:hAnsiTheme="minorHAnsi"/>
          <w:szCs w:val="24"/>
        </w:rPr>
      </w:pPr>
      <w:r>
        <w:rPr>
          <w:rFonts w:asciiTheme="minorHAnsi" w:hAnsiTheme="minorHAnsi"/>
          <w:szCs w:val="24"/>
        </w:rPr>
        <w:t xml:space="preserve">The Federal Bureau of Investigation (FBI) collects annual data on crimes reported to police agencies nationwide and </w:t>
      </w:r>
      <w:r>
        <w:rPr>
          <w:rFonts w:asciiTheme="minorHAnsi" w:hAnsiTheme="minorHAnsi"/>
          <w:szCs w:val="24"/>
        </w:rPr>
        <w:lastRenderedPageBreak/>
        <w:t>maintains the Uniform Crime Reports (UCR).</w:t>
      </w:r>
    </w:p>
    <w:p w:rsidR="00A02C6D" w:rsidRDefault="00A02C6D" w:rsidP="00A02C6D">
      <w:pPr>
        <w:pStyle w:val="TOCHead1"/>
        <w:numPr>
          <w:ilvl w:val="0"/>
          <w:numId w:val="16"/>
        </w:numPr>
        <w:spacing w:line="240" w:lineRule="auto"/>
        <w:rPr>
          <w:rFonts w:asciiTheme="minorHAnsi" w:hAnsiTheme="minorHAnsi"/>
          <w:szCs w:val="24"/>
        </w:rPr>
      </w:pPr>
      <w:r>
        <w:rPr>
          <w:rFonts w:asciiTheme="minorHAnsi" w:hAnsiTheme="minorHAnsi"/>
          <w:szCs w:val="24"/>
        </w:rPr>
        <w:t>Crimes are sorted into eight index offenses: homicide, rape, robbery, aggravated assault, burglary, larceny-theft, motor vehicle theft, and arson.</w:t>
      </w:r>
    </w:p>
    <w:p w:rsidR="00A02C6D" w:rsidRDefault="00A02C6D" w:rsidP="00A02C6D">
      <w:pPr>
        <w:pStyle w:val="TOCHead1"/>
        <w:numPr>
          <w:ilvl w:val="0"/>
          <w:numId w:val="14"/>
        </w:numPr>
        <w:spacing w:line="240" w:lineRule="auto"/>
        <w:rPr>
          <w:rFonts w:asciiTheme="minorHAnsi" w:hAnsiTheme="minorHAnsi"/>
          <w:szCs w:val="24"/>
        </w:rPr>
      </w:pPr>
      <w:r>
        <w:rPr>
          <w:rFonts w:asciiTheme="minorHAnsi" w:hAnsiTheme="minorHAnsi"/>
          <w:szCs w:val="24"/>
        </w:rPr>
        <w:t>The National Crime Victimization Survey (NCVS)</w:t>
      </w:r>
    </w:p>
    <w:p w:rsidR="00A02C6D" w:rsidRDefault="00A02C6D" w:rsidP="00A02C6D">
      <w:pPr>
        <w:pStyle w:val="TOCHead1"/>
        <w:numPr>
          <w:ilvl w:val="0"/>
          <w:numId w:val="17"/>
        </w:numPr>
        <w:spacing w:line="240" w:lineRule="auto"/>
        <w:rPr>
          <w:rFonts w:asciiTheme="minorHAnsi" w:hAnsiTheme="minorHAnsi"/>
          <w:szCs w:val="24"/>
        </w:rPr>
      </w:pPr>
      <w:r>
        <w:rPr>
          <w:rFonts w:asciiTheme="minorHAnsi" w:hAnsiTheme="minorHAnsi"/>
          <w:szCs w:val="24"/>
        </w:rPr>
        <w:t xml:space="preserve">The Bureau of the Census conducts the periodic NCVS under the auspices of </w:t>
      </w:r>
      <w:r w:rsidR="001B1AA5" w:rsidRPr="00E44572">
        <w:rPr>
          <w:rFonts w:asciiTheme="minorHAnsi" w:hAnsiTheme="minorHAnsi"/>
          <w:szCs w:val="24"/>
        </w:rPr>
        <w:t>BJS</w:t>
      </w:r>
      <w:r>
        <w:rPr>
          <w:rFonts w:asciiTheme="minorHAnsi" w:hAnsiTheme="minorHAnsi"/>
          <w:szCs w:val="24"/>
        </w:rPr>
        <w:t xml:space="preserve"> to estimate the number of criminal incidents that transpire each year and to collect information about crime victims.</w:t>
      </w:r>
    </w:p>
    <w:p w:rsidR="00A02C6D" w:rsidRDefault="00A02C6D" w:rsidP="00A02C6D">
      <w:pPr>
        <w:pStyle w:val="TOCHead1"/>
        <w:numPr>
          <w:ilvl w:val="0"/>
          <w:numId w:val="14"/>
        </w:numPr>
        <w:spacing w:line="240" w:lineRule="auto"/>
        <w:rPr>
          <w:rFonts w:asciiTheme="minorHAnsi" w:hAnsiTheme="minorHAnsi"/>
          <w:szCs w:val="24"/>
        </w:rPr>
      </w:pPr>
      <w:r>
        <w:rPr>
          <w:rFonts w:asciiTheme="minorHAnsi" w:hAnsiTheme="minorHAnsi"/>
          <w:szCs w:val="24"/>
        </w:rPr>
        <w:t>Science: Basic Terms and Concepts</w:t>
      </w:r>
    </w:p>
    <w:p w:rsidR="00A02C6D" w:rsidRDefault="00A02C6D" w:rsidP="00A02C6D">
      <w:pPr>
        <w:pStyle w:val="TOCHead1"/>
        <w:numPr>
          <w:ilvl w:val="0"/>
          <w:numId w:val="18"/>
        </w:numPr>
        <w:spacing w:line="240" w:lineRule="auto"/>
        <w:rPr>
          <w:rFonts w:asciiTheme="minorHAnsi" w:hAnsiTheme="minorHAnsi"/>
          <w:szCs w:val="24"/>
        </w:rPr>
      </w:pPr>
      <w:r>
        <w:rPr>
          <w:rFonts w:asciiTheme="minorHAnsi" w:hAnsiTheme="minorHAnsi"/>
          <w:bCs/>
          <w:szCs w:val="24"/>
        </w:rPr>
        <w:t>Science</w:t>
      </w:r>
      <w:r>
        <w:rPr>
          <w:rFonts w:asciiTheme="minorHAnsi" w:hAnsiTheme="minorHAnsi"/>
          <w:szCs w:val="24"/>
        </w:rPr>
        <w:t xml:space="preserve"> is the process of </w:t>
      </w:r>
      <w:r>
        <w:rPr>
          <w:rFonts w:asciiTheme="minorHAnsi" w:hAnsiTheme="minorHAnsi"/>
          <w:color w:val="000000" w:themeColor="text1"/>
          <w:szCs w:val="24"/>
        </w:rPr>
        <w:t xml:space="preserve">systematically collecting reliable </w:t>
      </w:r>
      <w:r>
        <w:rPr>
          <w:rFonts w:asciiTheme="minorHAnsi" w:hAnsiTheme="minorHAnsi"/>
          <w:szCs w:val="24"/>
        </w:rPr>
        <w:t>information and developing knowledge using techniques and procedures that are accepted by other scientists in a discipline.</w:t>
      </w:r>
    </w:p>
    <w:p w:rsidR="00A02C6D" w:rsidRDefault="00A02C6D" w:rsidP="00A02C6D">
      <w:pPr>
        <w:pStyle w:val="TOCHead1"/>
        <w:numPr>
          <w:ilvl w:val="0"/>
          <w:numId w:val="18"/>
        </w:numPr>
        <w:spacing w:line="240" w:lineRule="auto"/>
        <w:rPr>
          <w:rFonts w:asciiTheme="minorHAnsi" w:hAnsiTheme="minorHAnsi"/>
          <w:szCs w:val="24"/>
        </w:rPr>
      </w:pPr>
      <w:r>
        <w:rPr>
          <w:rFonts w:asciiTheme="minorHAnsi" w:hAnsiTheme="minorHAnsi"/>
          <w:szCs w:val="24"/>
        </w:rPr>
        <w:t xml:space="preserve">Science is grounded in </w:t>
      </w:r>
      <w:r>
        <w:rPr>
          <w:rFonts w:asciiTheme="minorHAnsi" w:hAnsiTheme="minorHAnsi"/>
          <w:bCs/>
          <w:szCs w:val="24"/>
        </w:rPr>
        <w:t>methods</w:t>
      </w:r>
      <w:r w:rsidR="001D1DC7">
        <w:rPr>
          <w:rFonts w:asciiTheme="minorHAnsi" w:hAnsiTheme="minorHAnsi"/>
          <w:szCs w:val="24"/>
        </w:rPr>
        <w:t>--</w:t>
      </w:r>
      <w:r>
        <w:rPr>
          <w:rFonts w:asciiTheme="minorHAnsi" w:hAnsiTheme="minorHAnsi"/>
          <w:szCs w:val="24"/>
        </w:rPr>
        <w:t xml:space="preserve">research results are trustworthy only when the procedures used to </w:t>
      </w:r>
      <w:r>
        <w:rPr>
          <w:rFonts w:asciiTheme="minorHAnsi" w:hAnsiTheme="minorHAnsi"/>
          <w:color w:val="000000" w:themeColor="text1"/>
          <w:szCs w:val="24"/>
        </w:rPr>
        <w:t xml:space="preserve">arrive at </w:t>
      </w:r>
      <w:r>
        <w:rPr>
          <w:rFonts w:asciiTheme="minorHAnsi" w:hAnsiTheme="minorHAnsi"/>
          <w:szCs w:val="24"/>
        </w:rPr>
        <w:t xml:space="preserve">them are considered correct by </w:t>
      </w:r>
      <w:r>
        <w:rPr>
          <w:rFonts w:asciiTheme="minorHAnsi" w:hAnsiTheme="minorHAnsi"/>
          <w:color w:val="000000" w:themeColor="text1"/>
          <w:szCs w:val="24"/>
        </w:rPr>
        <w:t>experts</w:t>
      </w:r>
      <w:r>
        <w:rPr>
          <w:rFonts w:asciiTheme="minorHAnsi" w:hAnsiTheme="minorHAnsi"/>
          <w:szCs w:val="24"/>
        </w:rPr>
        <w:t xml:space="preserve"> in the scientific community.</w:t>
      </w:r>
    </w:p>
    <w:p w:rsidR="00A02C6D" w:rsidRDefault="00A02C6D" w:rsidP="00A02C6D">
      <w:pPr>
        <w:pStyle w:val="TOCHead1"/>
        <w:numPr>
          <w:ilvl w:val="0"/>
          <w:numId w:val="14"/>
        </w:numPr>
        <w:spacing w:line="240" w:lineRule="auto"/>
        <w:rPr>
          <w:rFonts w:asciiTheme="minorHAnsi" w:hAnsiTheme="minorHAnsi"/>
          <w:szCs w:val="24"/>
        </w:rPr>
      </w:pPr>
      <w:r>
        <w:rPr>
          <w:rFonts w:asciiTheme="minorHAnsi" w:hAnsiTheme="minorHAnsi"/>
          <w:szCs w:val="24"/>
        </w:rPr>
        <w:t>Types of Scientific Research in Criminal Justice and Criminology</w:t>
      </w:r>
    </w:p>
    <w:p w:rsidR="00A02C6D" w:rsidRDefault="00A02C6D" w:rsidP="00A02C6D">
      <w:pPr>
        <w:pStyle w:val="TOCHead1"/>
        <w:numPr>
          <w:ilvl w:val="0"/>
          <w:numId w:val="19"/>
        </w:numPr>
        <w:spacing w:line="240" w:lineRule="auto"/>
        <w:rPr>
          <w:rFonts w:asciiTheme="minorHAnsi" w:hAnsiTheme="minorHAnsi"/>
          <w:szCs w:val="24"/>
        </w:rPr>
      </w:pPr>
      <w:r>
        <w:rPr>
          <w:rFonts w:asciiTheme="minorHAnsi" w:hAnsiTheme="minorHAnsi"/>
          <w:bCs/>
          <w:szCs w:val="24"/>
        </w:rPr>
        <w:t>Theories</w:t>
      </w:r>
      <w:r>
        <w:rPr>
          <w:rFonts w:asciiTheme="minorHAnsi" w:hAnsiTheme="minorHAnsi"/>
          <w:szCs w:val="24"/>
        </w:rPr>
        <w:t xml:space="preserve"> are proposed explanations for certain events.</w:t>
      </w:r>
    </w:p>
    <w:p w:rsidR="00A02C6D" w:rsidRDefault="00A02C6D" w:rsidP="00A02C6D">
      <w:pPr>
        <w:pStyle w:val="TOCHead1"/>
        <w:numPr>
          <w:ilvl w:val="0"/>
          <w:numId w:val="19"/>
        </w:numPr>
        <w:spacing w:line="240" w:lineRule="auto"/>
        <w:rPr>
          <w:rFonts w:asciiTheme="minorHAnsi" w:hAnsiTheme="minorHAnsi"/>
          <w:szCs w:val="24"/>
        </w:rPr>
      </w:pPr>
      <w:r>
        <w:rPr>
          <w:rFonts w:asciiTheme="minorHAnsi" w:hAnsiTheme="minorHAnsi"/>
          <w:bCs/>
          <w:szCs w:val="24"/>
        </w:rPr>
        <w:t xml:space="preserve">Hypotheses </w:t>
      </w:r>
      <w:r>
        <w:rPr>
          <w:rFonts w:asciiTheme="minorHAnsi" w:hAnsiTheme="minorHAnsi"/>
          <w:szCs w:val="24"/>
        </w:rPr>
        <w:t xml:space="preserve">are small “pieces” of theories that must be true </w:t>
      </w:r>
      <w:proofErr w:type="gramStart"/>
      <w:r>
        <w:rPr>
          <w:rFonts w:asciiTheme="minorHAnsi" w:hAnsiTheme="minorHAnsi"/>
          <w:szCs w:val="24"/>
        </w:rPr>
        <w:t>in order for</w:t>
      </w:r>
      <w:proofErr w:type="gramEnd"/>
      <w:r>
        <w:rPr>
          <w:rFonts w:asciiTheme="minorHAnsi" w:hAnsiTheme="minorHAnsi"/>
          <w:szCs w:val="24"/>
        </w:rPr>
        <w:t xml:space="preserve"> the entire theory to hold up.</w:t>
      </w:r>
    </w:p>
    <w:p w:rsidR="00A02C6D" w:rsidRDefault="00A02C6D" w:rsidP="00A02C6D">
      <w:pPr>
        <w:pStyle w:val="TOCHead1"/>
        <w:numPr>
          <w:ilvl w:val="0"/>
          <w:numId w:val="19"/>
        </w:numPr>
        <w:spacing w:line="240" w:lineRule="auto"/>
        <w:rPr>
          <w:rFonts w:asciiTheme="minorHAnsi" w:hAnsiTheme="minorHAnsi"/>
          <w:szCs w:val="24"/>
        </w:rPr>
      </w:pPr>
      <w:r>
        <w:rPr>
          <w:rFonts w:asciiTheme="minorHAnsi" w:hAnsiTheme="minorHAnsi"/>
          <w:bCs/>
          <w:szCs w:val="24"/>
        </w:rPr>
        <w:t>Evaluation research</w:t>
      </w:r>
      <w:r>
        <w:rPr>
          <w:rFonts w:asciiTheme="minorHAnsi" w:hAnsiTheme="minorHAnsi"/>
          <w:szCs w:val="24"/>
        </w:rPr>
        <w:t xml:space="preserve"> is undertaken when a new policy, program, or intervention is put into place and researchers want to know whether the intervention accomplished its intended purpose.</w:t>
      </w:r>
    </w:p>
    <w:p w:rsidR="00A02C6D" w:rsidRDefault="00A02C6D" w:rsidP="00A02C6D">
      <w:pPr>
        <w:pStyle w:val="TOCHead1"/>
        <w:numPr>
          <w:ilvl w:val="0"/>
          <w:numId w:val="19"/>
        </w:numPr>
        <w:spacing w:line="240" w:lineRule="auto"/>
        <w:rPr>
          <w:rFonts w:asciiTheme="minorHAnsi" w:hAnsiTheme="minorHAnsi"/>
          <w:szCs w:val="24"/>
        </w:rPr>
      </w:pPr>
      <w:r>
        <w:rPr>
          <w:rFonts w:asciiTheme="minorHAnsi" w:hAnsiTheme="minorHAnsi"/>
          <w:bCs/>
          <w:szCs w:val="24"/>
        </w:rPr>
        <w:t>Exploratory research</w:t>
      </w:r>
      <w:r>
        <w:rPr>
          <w:rFonts w:asciiTheme="minorHAnsi" w:hAnsiTheme="minorHAnsi"/>
          <w:szCs w:val="24"/>
        </w:rPr>
        <w:t xml:space="preserve"> occurs when there is limited knowledge about a certain phenomenon; researchers essentially embark into unfamiliar territory when they attempt to study this social event.</w:t>
      </w:r>
    </w:p>
    <w:p w:rsidR="00A02C6D" w:rsidRDefault="00A02C6D" w:rsidP="00A02C6D">
      <w:pPr>
        <w:pStyle w:val="TOCHead1"/>
        <w:numPr>
          <w:ilvl w:val="0"/>
          <w:numId w:val="19"/>
        </w:numPr>
        <w:spacing w:line="240" w:lineRule="auto"/>
        <w:rPr>
          <w:rFonts w:asciiTheme="minorHAnsi" w:hAnsiTheme="minorHAnsi"/>
          <w:szCs w:val="24"/>
        </w:rPr>
      </w:pPr>
      <w:r>
        <w:rPr>
          <w:rFonts w:asciiTheme="minorHAnsi" w:hAnsiTheme="minorHAnsi"/>
          <w:bCs/>
          <w:szCs w:val="24"/>
        </w:rPr>
        <w:t xml:space="preserve">Descriptive research </w:t>
      </w:r>
      <w:r>
        <w:rPr>
          <w:rFonts w:asciiTheme="minorHAnsi" w:hAnsiTheme="minorHAnsi"/>
          <w:bCs/>
          <w:color w:val="000000" w:themeColor="text1"/>
          <w:szCs w:val="24"/>
        </w:rPr>
        <w:t xml:space="preserve">is done solely </w:t>
      </w:r>
      <w:proofErr w:type="gramStart"/>
      <w:r>
        <w:rPr>
          <w:rFonts w:asciiTheme="minorHAnsi" w:hAnsiTheme="minorHAnsi"/>
          <w:bCs/>
          <w:color w:val="000000" w:themeColor="text1"/>
          <w:szCs w:val="24"/>
        </w:rPr>
        <w:t>for the purpose of</w:t>
      </w:r>
      <w:proofErr w:type="gramEnd"/>
      <w:r>
        <w:rPr>
          <w:rFonts w:asciiTheme="minorHAnsi" w:hAnsiTheme="minorHAnsi"/>
          <w:bCs/>
          <w:color w:val="000000" w:themeColor="text1"/>
          <w:szCs w:val="24"/>
        </w:rPr>
        <w:t xml:space="preserve"> describing a particular phenomenon as it occurs in a sample.</w:t>
      </w:r>
      <w:r>
        <w:rPr>
          <w:rFonts w:asciiTheme="minorHAnsi" w:hAnsiTheme="minorHAnsi"/>
          <w:szCs w:val="24"/>
        </w:rPr>
        <w:tab/>
      </w:r>
    </w:p>
    <w:p w:rsidR="00A02C6D" w:rsidRDefault="00A02C6D" w:rsidP="00A02C6D">
      <w:pPr>
        <w:pStyle w:val="TOCHead1"/>
        <w:numPr>
          <w:ilvl w:val="0"/>
          <w:numId w:val="14"/>
        </w:numPr>
        <w:spacing w:line="240" w:lineRule="auto"/>
        <w:rPr>
          <w:rFonts w:asciiTheme="minorHAnsi" w:hAnsiTheme="minorHAnsi"/>
          <w:szCs w:val="24"/>
        </w:rPr>
      </w:pPr>
      <w:r>
        <w:rPr>
          <w:rFonts w:asciiTheme="minorHAnsi" w:hAnsiTheme="minorHAnsi"/>
          <w:szCs w:val="24"/>
        </w:rPr>
        <w:t>Software Packages for Statistical Analysis</w:t>
      </w:r>
    </w:p>
    <w:p w:rsidR="00A02C6D" w:rsidRDefault="00A02C6D" w:rsidP="00A02C6D">
      <w:pPr>
        <w:pStyle w:val="TOCHead1"/>
        <w:numPr>
          <w:ilvl w:val="0"/>
          <w:numId w:val="20"/>
        </w:numPr>
        <w:spacing w:line="240" w:lineRule="auto"/>
        <w:rPr>
          <w:rFonts w:asciiTheme="minorHAnsi" w:hAnsiTheme="minorHAnsi"/>
          <w:szCs w:val="24"/>
        </w:rPr>
      </w:pPr>
      <w:r>
        <w:rPr>
          <w:rFonts w:asciiTheme="minorHAnsi" w:hAnsiTheme="minorHAnsi"/>
          <w:szCs w:val="24"/>
        </w:rPr>
        <w:t xml:space="preserve">The most common in criminal justice and criminology research are SPSS, </w:t>
      </w:r>
      <w:r w:rsidRPr="00E44572">
        <w:rPr>
          <w:rFonts w:asciiTheme="minorHAnsi" w:hAnsiTheme="minorHAnsi"/>
          <w:szCs w:val="24"/>
        </w:rPr>
        <w:t>Stat</w:t>
      </w:r>
      <w:r>
        <w:rPr>
          <w:rFonts w:asciiTheme="minorHAnsi" w:hAnsiTheme="minorHAnsi"/>
          <w:szCs w:val="24"/>
        </w:rPr>
        <w:t>a, and SAS</w:t>
      </w:r>
      <w:r w:rsidR="001D1DC7">
        <w:rPr>
          <w:rFonts w:asciiTheme="minorHAnsi" w:hAnsiTheme="minorHAnsi"/>
          <w:szCs w:val="24"/>
        </w:rPr>
        <w:t>.</w:t>
      </w:r>
    </w:p>
    <w:p w:rsidR="00A02C6D" w:rsidRDefault="00A02C6D" w:rsidP="00A02C6D">
      <w:pPr>
        <w:pStyle w:val="TOCHead1"/>
        <w:numPr>
          <w:ilvl w:val="0"/>
          <w:numId w:val="20"/>
        </w:numPr>
        <w:spacing w:line="240" w:lineRule="auto"/>
        <w:rPr>
          <w:rFonts w:asciiTheme="minorHAnsi" w:hAnsiTheme="minorHAnsi"/>
          <w:szCs w:val="24"/>
        </w:rPr>
      </w:pPr>
      <w:r>
        <w:rPr>
          <w:rFonts w:asciiTheme="minorHAnsi" w:hAnsiTheme="minorHAnsi"/>
          <w:szCs w:val="24"/>
        </w:rPr>
        <w:t>Each of these packages has strengths and weaknesses. Simplicity and ease of use makes SPSS a good place to start for people new to statistical analysis. Stata is a powerful program excellent for regression modeling. The SAS package is the best one for extremely large data sets.</w:t>
      </w:r>
    </w:p>
    <w:p w:rsidR="00A02C6D" w:rsidRDefault="00A02C6D" w:rsidP="00A02C6D">
      <w:pPr>
        <w:pStyle w:val="TOCHead1"/>
        <w:numPr>
          <w:ilvl w:val="0"/>
          <w:numId w:val="14"/>
        </w:numPr>
        <w:spacing w:line="240" w:lineRule="auto"/>
        <w:rPr>
          <w:rFonts w:asciiTheme="minorHAnsi" w:hAnsiTheme="minorHAnsi"/>
          <w:szCs w:val="24"/>
        </w:rPr>
      </w:pPr>
      <w:r>
        <w:rPr>
          <w:rFonts w:asciiTheme="minorHAnsi" w:hAnsiTheme="minorHAnsi"/>
          <w:szCs w:val="24"/>
        </w:rPr>
        <w:t>Organization of the Book</w:t>
      </w:r>
    </w:p>
    <w:p w:rsidR="00A02C6D" w:rsidRDefault="00A02C6D" w:rsidP="00A02C6D">
      <w:pPr>
        <w:pStyle w:val="TOCHead1"/>
        <w:numPr>
          <w:ilvl w:val="0"/>
          <w:numId w:val="21"/>
        </w:numPr>
        <w:spacing w:line="240" w:lineRule="auto"/>
        <w:rPr>
          <w:rFonts w:asciiTheme="minorHAnsi" w:hAnsiTheme="minorHAnsi"/>
          <w:szCs w:val="24"/>
        </w:rPr>
      </w:pPr>
      <w:r>
        <w:rPr>
          <w:rFonts w:asciiTheme="minorHAnsi" w:hAnsiTheme="minorHAnsi"/>
          <w:szCs w:val="24"/>
        </w:rPr>
        <w:t xml:space="preserve">Part I covers descriptive statistics. </w:t>
      </w:r>
    </w:p>
    <w:p w:rsidR="00A02C6D" w:rsidRDefault="00A02C6D" w:rsidP="00A02C6D">
      <w:pPr>
        <w:pStyle w:val="TOCHead1"/>
        <w:numPr>
          <w:ilvl w:val="0"/>
          <w:numId w:val="21"/>
        </w:numPr>
        <w:spacing w:line="240" w:lineRule="auto"/>
        <w:rPr>
          <w:rFonts w:asciiTheme="minorHAnsi" w:hAnsiTheme="minorHAnsi"/>
          <w:szCs w:val="24"/>
        </w:rPr>
      </w:pPr>
      <w:r>
        <w:rPr>
          <w:rFonts w:asciiTheme="minorHAnsi" w:hAnsiTheme="minorHAnsi"/>
          <w:szCs w:val="24"/>
        </w:rPr>
        <w:t xml:space="preserve">Part II describes the theoretical basis for statistics in criminal justice and criminology: probability and probability </w:t>
      </w:r>
      <w:r>
        <w:rPr>
          <w:rFonts w:asciiTheme="minorHAnsi" w:hAnsiTheme="minorHAnsi"/>
          <w:szCs w:val="24"/>
        </w:rPr>
        <w:lastRenderedPageBreak/>
        <w:t xml:space="preserve">distributions. </w:t>
      </w:r>
    </w:p>
    <w:p w:rsidR="00A02C6D" w:rsidRPr="001D1DC7" w:rsidRDefault="001B1AA5" w:rsidP="00A02C6D">
      <w:pPr>
        <w:pStyle w:val="ListParagraph"/>
        <w:numPr>
          <w:ilvl w:val="0"/>
          <w:numId w:val="21"/>
        </w:numPr>
        <w:spacing w:after="200"/>
        <w:contextualSpacing/>
        <w:rPr>
          <w:rFonts w:asciiTheme="minorHAnsi" w:eastAsia="Times New Roman" w:hAnsiTheme="minorHAnsi" w:cs="ITC Berkeley Oldstyle Std Bk"/>
          <w:szCs w:val="24"/>
        </w:rPr>
      </w:pPr>
      <w:r w:rsidRPr="001B1AA5">
        <w:rPr>
          <w:rFonts w:asciiTheme="minorHAnsi" w:eastAsia="Times New Roman" w:hAnsiTheme="minorHAnsi" w:cs="ITC Berkeley Oldstyle Std Bk"/>
          <w:szCs w:val="24"/>
        </w:rPr>
        <w:t xml:space="preserve">Part III of the book merges the concepts learned in Parts I and II to form the discussion on inferential hypothesis testing. </w:t>
      </w:r>
    </w:p>
    <w:p w:rsidR="00A02C6D" w:rsidRDefault="00A02C6D" w:rsidP="00A02C6D">
      <w:pPr>
        <w:pStyle w:val="TOCHead1"/>
        <w:spacing w:line="240" w:lineRule="auto"/>
        <w:ind w:left="1872"/>
        <w:rPr>
          <w:rFonts w:asciiTheme="minorHAnsi" w:hAnsiTheme="minorHAnsi"/>
          <w:szCs w:val="24"/>
        </w:rPr>
      </w:pPr>
      <w:r>
        <w:rPr>
          <w:rFonts w:asciiTheme="minorHAnsi" w:hAnsiTheme="minorHAnsi"/>
          <w:szCs w:val="24"/>
        </w:rPr>
        <w:tab/>
      </w:r>
    </w:p>
    <w:p w:rsidR="00A02C6D" w:rsidRDefault="00A02C6D" w:rsidP="00A02C6D">
      <w:pPr>
        <w:rPr>
          <w:rFonts w:asciiTheme="minorHAnsi" w:hAnsiTheme="minorHAnsi"/>
        </w:rPr>
      </w:pPr>
    </w:p>
    <w:p w:rsidR="00542CC3" w:rsidRPr="00A44E55" w:rsidRDefault="00542CC3" w:rsidP="006E5044"/>
    <w:sectPr w:rsidR="00542CC3" w:rsidRPr="00A44E55" w:rsidSect="003E708D">
      <w:headerReference w:type="default" r:id="rId8"/>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4C70" w:rsidRDefault="00334C70">
      <w:r>
        <w:separator/>
      </w:r>
    </w:p>
  </w:endnote>
  <w:endnote w:type="continuationSeparator" w:id="0">
    <w:p w:rsidR="00334C70" w:rsidRDefault="00334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TC Berkeley Oldstyle Std Bk">
    <w:altName w:val="Calibri"/>
    <w:panose1 w:val="00000000000000000000"/>
    <w:charset w:val="00"/>
    <w:family w:val="roman"/>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4C70" w:rsidRDefault="00334C70">
      <w:r>
        <w:separator/>
      </w:r>
    </w:p>
  </w:footnote>
  <w:footnote w:type="continuationSeparator" w:id="0">
    <w:p w:rsidR="00334C70" w:rsidRDefault="00334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481" w:rsidRPr="009E125E" w:rsidRDefault="00054481" w:rsidP="00054481">
    <w:pPr>
      <w:pStyle w:val="NormalWeb"/>
      <w:spacing w:before="0" w:beforeAutospacing="0" w:after="0" w:afterAutospacing="0"/>
      <w:jc w:val="right"/>
      <w:rPr>
        <w:rFonts w:asciiTheme="minorHAnsi" w:hAnsiTheme="minorHAnsi"/>
      </w:rPr>
    </w:pPr>
    <w:proofErr w:type="spellStart"/>
    <w:r w:rsidRPr="009E125E">
      <w:rPr>
        <w:rFonts w:asciiTheme="minorHAnsi" w:hAnsiTheme="minorHAnsi"/>
      </w:rPr>
      <w:t>Gau</w:t>
    </w:r>
    <w:proofErr w:type="spellEnd"/>
    <w:r w:rsidRPr="009E125E">
      <w:rPr>
        <w:rFonts w:asciiTheme="minorHAnsi" w:hAnsiTheme="minorHAnsi"/>
      </w:rPr>
      <w:t xml:space="preserve">, </w:t>
    </w:r>
    <w:r w:rsidRPr="009E125E">
      <w:rPr>
        <w:rFonts w:asciiTheme="minorHAnsi" w:hAnsiTheme="minorHAnsi"/>
        <w:i/>
        <w:iCs/>
      </w:rPr>
      <w:t>Statistics for Criminology and Criminal Justice 3e</w:t>
    </w:r>
  </w:p>
  <w:p w:rsidR="00054481" w:rsidRPr="006E5044" w:rsidRDefault="00054481" w:rsidP="00054481">
    <w:pPr>
      <w:pStyle w:val="NormalWeb"/>
      <w:spacing w:before="0" w:beforeAutospacing="0" w:after="0" w:afterAutospacing="0"/>
      <w:jc w:val="right"/>
      <w:rPr>
        <w:rFonts w:ascii="Arial" w:hAnsi="Arial" w:cs="Arial"/>
        <w:color w:val="FF0000"/>
        <w:sz w:val="20"/>
      </w:rPr>
    </w:pPr>
    <w:r w:rsidRPr="009E125E">
      <w:rPr>
        <w:rFonts w:asciiTheme="minorHAnsi" w:hAnsiTheme="minorHAnsi"/>
      </w:rPr>
      <w:t>SAGE Publishing, 2019</w:t>
    </w:r>
  </w:p>
  <w:p w:rsidR="004762E3" w:rsidRPr="00054481" w:rsidRDefault="004762E3" w:rsidP="000544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07E53DA"/>
    <w:multiLevelType w:val="hybridMultilevel"/>
    <w:tmpl w:val="DA6CF314"/>
    <w:lvl w:ilvl="0" w:tplc="EE804882">
      <w:start w:val="1"/>
      <w:numFmt w:val="bullet"/>
      <w:pStyle w:val="BoxedBulletedList"/>
      <w:lvlText w:val="●"/>
      <w:lvlJc w:val="left"/>
      <w:pPr>
        <w:ind w:left="2160" w:hanging="360"/>
      </w:pPr>
      <w:rPr>
        <w:rFonts w:ascii="Times New Roman" w:hAnsi="Times New Roman" w:cs="Times New Roman"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7" w15:restartNumberingAfterBreak="0">
    <w:nsid w:val="1D3C455E"/>
    <w:multiLevelType w:val="hybridMultilevel"/>
    <w:tmpl w:val="3DF2C14C"/>
    <w:lvl w:ilvl="0" w:tplc="296426CA">
      <w:start w:val="1"/>
      <w:numFmt w:val="decimal"/>
      <w:lvlText w:val="%1."/>
      <w:lvlJc w:val="left"/>
      <w:pPr>
        <w:ind w:left="1530" w:hanging="360"/>
      </w:pPr>
      <w:rPr>
        <w:rFonts w:asciiTheme="minorHAnsi" w:eastAsia="Times New Roman" w:hAnsiTheme="minorHAnsi" w:cs="ITC Berkeley Oldstyle Std Bk"/>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8" w15:restartNumberingAfterBreak="0">
    <w:nsid w:val="266366E0"/>
    <w:multiLevelType w:val="hybridMultilevel"/>
    <w:tmpl w:val="31FABFD8"/>
    <w:lvl w:ilvl="0" w:tplc="6386A3B0">
      <w:start w:val="1"/>
      <w:numFmt w:val="decimal"/>
      <w:lvlText w:val="%1."/>
      <w:lvlJc w:val="left"/>
      <w:pPr>
        <w:ind w:left="1530" w:hanging="360"/>
      </w:pPr>
      <w:rPr>
        <w:rFonts w:asciiTheme="minorHAnsi" w:eastAsia="Times New Roman" w:hAnsiTheme="minorHAnsi" w:cs="ITC Berkeley Oldstyle Std Bk"/>
        <w:b w:val="0"/>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9" w15:restartNumberingAfterBreak="0">
    <w:nsid w:val="290A284B"/>
    <w:multiLevelType w:val="hybridMultilevel"/>
    <w:tmpl w:val="7C88F0C0"/>
    <w:lvl w:ilvl="0" w:tplc="AD5411BE">
      <w:start w:val="1"/>
      <w:numFmt w:val="decimal"/>
      <w:lvlText w:val="%1."/>
      <w:lvlJc w:val="left"/>
      <w:pPr>
        <w:ind w:left="1530" w:hanging="360"/>
      </w:pPr>
      <w:rPr>
        <w:rFonts w:asciiTheme="minorHAnsi" w:eastAsia="Times New Roman" w:hAnsiTheme="minorHAnsi" w:cs="ITC Berkeley Oldstyle Std Bk"/>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10" w15:restartNumberingAfterBreak="0">
    <w:nsid w:val="292F323A"/>
    <w:multiLevelType w:val="hybridMultilevel"/>
    <w:tmpl w:val="87B6BCFA"/>
    <w:lvl w:ilvl="0" w:tplc="318A062E">
      <w:start w:val="1"/>
      <w:numFmt w:val="upperRoman"/>
      <w:lvlText w:val="%1."/>
      <w:lvlJc w:val="left"/>
      <w:pPr>
        <w:ind w:left="1152" w:hanging="72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11" w15:restartNumberingAfterBreak="0">
    <w:nsid w:val="39F37200"/>
    <w:multiLevelType w:val="hybridMultilevel"/>
    <w:tmpl w:val="605C0E82"/>
    <w:lvl w:ilvl="0" w:tplc="D864FE48">
      <w:start w:val="1"/>
      <w:numFmt w:val="decimal"/>
      <w:lvlText w:val="%1."/>
      <w:lvlJc w:val="left"/>
      <w:pPr>
        <w:ind w:left="1530" w:hanging="360"/>
      </w:pPr>
      <w:rPr>
        <w:rFonts w:asciiTheme="minorHAnsi" w:eastAsia="Times New Roman" w:hAnsiTheme="minorHAnsi" w:cs="ITC Berkeley Oldstyle Std Bk"/>
        <w:b w:val="0"/>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12"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78494D"/>
    <w:multiLevelType w:val="hybridMultilevel"/>
    <w:tmpl w:val="ACC0BBF8"/>
    <w:lvl w:ilvl="0" w:tplc="BFBAB274">
      <w:start w:val="1"/>
      <w:numFmt w:val="decimal"/>
      <w:lvlText w:val="%1."/>
      <w:lvlJc w:val="left"/>
      <w:pPr>
        <w:ind w:left="1512" w:hanging="360"/>
      </w:pPr>
      <w:rPr>
        <w:rFonts w:asciiTheme="minorHAnsi" w:eastAsia="Times New Roman" w:hAnsiTheme="minorHAnsi" w:cs="ITC Berkeley Oldstyle Std Bk"/>
      </w:rPr>
    </w:lvl>
    <w:lvl w:ilvl="1" w:tplc="04090019">
      <w:start w:val="1"/>
      <w:numFmt w:val="lowerLetter"/>
      <w:lvlText w:val="%2."/>
      <w:lvlJc w:val="left"/>
      <w:pPr>
        <w:ind w:left="2232" w:hanging="360"/>
      </w:pPr>
    </w:lvl>
    <w:lvl w:ilvl="2" w:tplc="0409001B">
      <w:start w:val="1"/>
      <w:numFmt w:val="lowerRoman"/>
      <w:lvlText w:val="%3."/>
      <w:lvlJc w:val="right"/>
      <w:pPr>
        <w:ind w:left="2952" w:hanging="180"/>
      </w:pPr>
    </w:lvl>
    <w:lvl w:ilvl="3" w:tplc="0409000F">
      <w:start w:val="1"/>
      <w:numFmt w:val="decimal"/>
      <w:lvlText w:val="%4."/>
      <w:lvlJc w:val="left"/>
      <w:pPr>
        <w:ind w:left="3672" w:hanging="360"/>
      </w:pPr>
    </w:lvl>
    <w:lvl w:ilvl="4" w:tplc="04090019">
      <w:start w:val="1"/>
      <w:numFmt w:val="lowerLetter"/>
      <w:lvlText w:val="%5."/>
      <w:lvlJc w:val="left"/>
      <w:pPr>
        <w:ind w:left="4392" w:hanging="360"/>
      </w:pPr>
    </w:lvl>
    <w:lvl w:ilvl="5" w:tplc="0409001B">
      <w:start w:val="1"/>
      <w:numFmt w:val="lowerRoman"/>
      <w:lvlText w:val="%6."/>
      <w:lvlJc w:val="right"/>
      <w:pPr>
        <w:ind w:left="5112" w:hanging="180"/>
      </w:pPr>
    </w:lvl>
    <w:lvl w:ilvl="6" w:tplc="0409000F">
      <w:start w:val="1"/>
      <w:numFmt w:val="decimal"/>
      <w:lvlText w:val="%7."/>
      <w:lvlJc w:val="left"/>
      <w:pPr>
        <w:ind w:left="5832" w:hanging="360"/>
      </w:pPr>
    </w:lvl>
    <w:lvl w:ilvl="7" w:tplc="04090019">
      <w:start w:val="1"/>
      <w:numFmt w:val="lowerLetter"/>
      <w:lvlText w:val="%8."/>
      <w:lvlJc w:val="left"/>
      <w:pPr>
        <w:ind w:left="6552" w:hanging="360"/>
      </w:pPr>
    </w:lvl>
    <w:lvl w:ilvl="8" w:tplc="0409001B">
      <w:start w:val="1"/>
      <w:numFmt w:val="lowerRoman"/>
      <w:lvlText w:val="%9."/>
      <w:lvlJc w:val="right"/>
      <w:pPr>
        <w:ind w:left="7272" w:hanging="180"/>
      </w:pPr>
    </w:lvl>
  </w:abstractNum>
  <w:abstractNum w:abstractNumId="16" w15:restartNumberingAfterBreak="0">
    <w:nsid w:val="66464ABB"/>
    <w:multiLevelType w:val="hybridMultilevel"/>
    <w:tmpl w:val="8864F382"/>
    <w:lvl w:ilvl="0" w:tplc="75221928">
      <w:start w:val="1"/>
      <w:numFmt w:val="decimal"/>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17"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AE7705"/>
    <w:multiLevelType w:val="hybridMultilevel"/>
    <w:tmpl w:val="C59694A8"/>
    <w:lvl w:ilvl="0" w:tplc="5FE434C6">
      <w:start w:val="1"/>
      <w:numFmt w:val="decimal"/>
      <w:lvlText w:val="%1."/>
      <w:lvlJc w:val="left"/>
      <w:pPr>
        <w:ind w:left="1530" w:hanging="360"/>
      </w:pPr>
      <w:rPr>
        <w:rFonts w:asciiTheme="minorHAnsi" w:eastAsia="Times New Roman" w:hAnsiTheme="minorHAnsi" w:cs="ITC Berkeley Oldstyle Std Bk"/>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20"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0"/>
  </w:num>
  <w:num w:numId="3">
    <w:abstractNumId w:val="14"/>
  </w:num>
  <w:num w:numId="4">
    <w:abstractNumId w:val="12"/>
  </w:num>
  <w:num w:numId="5">
    <w:abstractNumId w:val="13"/>
  </w:num>
  <w:num w:numId="6">
    <w:abstractNumId w:val="4"/>
  </w:num>
  <w:num w:numId="7">
    <w:abstractNumId w:val="2"/>
  </w:num>
  <w:num w:numId="8">
    <w:abstractNumId w:val="1"/>
  </w:num>
  <w:num w:numId="9">
    <w:abstractNumId w:val="0"/>
  </w:num>
  <w:num w:numId="10">
    <w:abstractNumId w:val="3"/>
  </w:num>
  <w:num w:numId="11">
    <w:abstractNumId w:val="17"/>
  </w:num>
  <w:num w:numId="12">
    <w:abstractNumId w:val="18"/>
  </w:num>
  <w:num w:numId="13">
    <w:abstractNumId w:val="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2C6D"/>
    <w:rsid w:val="00024CB8"/>
    <w:rsid w:val="00033437"/>
    <w:rsid w:val="00054481"/>
    <w:rsid w:val="000C11FA"/>
    <w:rsid w:val="000F388C"/>
    <w:rsid w:val="00185227"/>
    <w:rsid w:val="001B1AA5"/>
    <w:rsid w:val="001B761C"/>
    <w:rsid w:val="001D1DC7"/>
    <w:rsid w:val="001D3E11"/>
    <w:rsid w:val="001F7343"/>
    <w:rsid w:val="00227074"/>
    <w:rsid w:val="00272B2E"/>
    <w:rsid w:val="002D0F36"/>
    <w:rsid w:val="002E5593"/>
    <w:rsid w:val="00327683"/>
    <w:rsid w:val="00331370"/>
    <w:rsid w:val="00334C70"/>
    <w:rsid w:val="00361935"/>
    <w:rsid w:val="00370467"/>
    <w:rsid w:val="00393EAF"/>
    <w:rsid w:val="003C4235"/>
    <w:rsid w:val="003D5045"/>
    <w:rsid w:val="003E708D"/>
    <w:rsid w:val="003E7BF7"/>
    <w:rsid w:val="003F0E55"/>
    <w:rsid w:val="0041308D"/>
    <w:rsid w:val="004762E3"/>
    <w:rsid w:val="00486A8A"/>
    <w:rsid w:val="004B17D5"/>
    <w:rsid w:val="004C7FAF"/>
    <w:rsid w:val="00500B36"/>
    <w:rsid w:val="00503122"/>
    <w:rsid w:val="0053536D"/>
    <w:rsid w:val="00542CC3"/>
    <w:rsid w:val="005646CF"/>
    <w:rsid w:val="00582851"/>
    <w:rsid w:val="00593132"/>
    <w:rsid w:val="00616A17"/>
    <w:rsid w:val="006537C0"/>
    <w:rsid w:val="00661127"/>
    <w:rsid w:val="0067627F"/>
    <w:rsid w:val="006D1107"/>
    <w:rsid w:val="006E1D22"/>
    <w:rsid w:val="006E5044"/>
    <w:rsid w:val="0072507A"/>
    <w:rsid w:val="007557A1"/>
    <w:rsid w:val="00761723"/>
    <w:rsid w:val="007B2823"/>
    <w:rsid w:val="00811EC9"/>
    <w:rsid w:val="00852986"/>
    <w:rsid w:val="00870008"/>
    <w:rsid w:val="00876836"/>
    <w:rsid w:val="008978D0"/>
    <w:rsid w:val="008B339D"/>
    <w:rsid w:val="008B6D00"/>
    <w:rsid w:val="008C4617"/>
    <w:rsid w:val="008D029E"/>
    <w:rsid w:val="008E46E0"/>
    <w:rsid w:val="00956287"/>
    <w:rsid w:val="00963D40"/>
    <w:rsid w:val="00974AA9"/>
    <w:rsid w:val="009A40A6"/>
    <w:rsid w:val="009B2FE8"/>
    <w:rsid w:val="00A02C6D"/>
    <w:rsid w:val="00A059F3"/>
    <w:rsid w:val="00A1465F"/>
    <w:rsid w:val="00A44E55"/>
    <w:rsid w:val="00A84C45"/>
    <w:rsid w:val="00A86E34"/>
    <w:rsid w:val="00AB42AC"/>
    <w:rsid w:val="00AD5452"/>
    <w:rsid w:val="00AD5E2E"/>
    <w:rsid w:val="00AF311C"/>
    <w:rsid w:val="00AF4F8B"/>
    <w:rsid w:val="00B164AA"/>
    <w:rsid w:val="00B31FED"/>
    <w:rsid w:val="00B36615"/>
    <w:rsid w:val="00B42E08"/>
    <w:rsid w:val="00B73564"/>
    <w:rsid w:val="00BB0C36"/>
    <w:rsid w:val="00C048E3"/>
    <w:rsid w:val="00C55F1A"/>
    <w:rsid w:val="00C6457F"/>
    <w:rsid w:val="00C73A99"/>
    <w:rsid w:val="00C8654C"/>
    <w:rsid w:val="00CB2339"/>
    <w:rsid w:val="00CD1179"/>
    <w:rsid w:val="00CE4185"/>
    <w:rsid w:val="00CF39F3"/>
    <w:rsid w:val="00CF5F08"/>
    <w:rsid w:val="00D33536"/>
    <w:rsid w:val="00D37AF2"/>
    <w:rsid w:val="00D46302"/>
    <w:rsid w:val="00D667AA"/>
    <w:rsid w:val="00D8701F"/>
    <w:rsid w:val="00DA246F"/>
    <w:rsid w:val="00E352E1"/>
    <w:rsid w:val="00E44572"/>
    <w:rsid w:val="00E52712"/>
    <w:rsid w:val="00E74418"/>
    <w:rsid w:val="00E85A14"/>
    <w:rsid w:val="00EC67A7"/>
    <w:rsid w:val="00EC6AC2"/>
    <w:rsid w:val="00F4373D"/>
    <w:rsid w:val="00F54DB9"/>
    <w:rsid w:val="00F7153D"/>
    <w:rsid w:val="00F77A8F"/>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C52989-7F38-4FE6-8D66-3FE03522F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uiPriority w:val="9"/>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uiPriority w:val="10"/>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paragraph" w:customStyle="1" w:styleId="BoxedBulletedList">
    <w:name w:val="Boxed Bulleted List"/>
    <w:basedOn w:val="Normal"/>
    <w:rsid w:val="00A02C6D"/>
    <w:pPr>
      <w:numPr>
        <w:numId w:val="13"/>
      </w:numPr>
      <w:pBdr>
        <w:top w:val="single" w:sz="4" w:space="1" w:color="auto"/>
        <w:bottom w:val="single" w:sz="4" w:space="1" w:color="auto"/>
      </w:pBdr>
      <w:spacing w:after="0"/>
      <w:ind w:left="1080" w:right="720"/>
      <w:contextualSpacing/>
    </w:pPr>
    <w:rPr>
      <w:rFonts w:asciiTheme="minorHAnsi" w:eastAsiaTheme="minorHAnsi" w:hAnsiTheme="minorHAnsi" w:cstheme="minorBidi"/>
    </w:rPr>
  </w:style>
  <w:style w:type="paragraph" w:customStyle="1" w:styleId="Paragraphafter1head">
    <w:name w:val="Paragraph after 1 head"/>
    <w:basedOn w:val="Normal"/>
    <w:uiPriority w:val="99"/>
    <w:rsid w:val="00A02C6D"/>
    <w:pPr>
      <w:spacing w:before="240" w:after="0"/>
    </w:pPr>
    <w:rPr>
      <w:rFonts w:asciiTheme="minorHAnsi" w:eastAsiaTheme="minorHAnsi" w:hAnsiTheme="minorHAnsi" w:cstheme="minorBidi"/>
    </w:rPr>
  </w:style>
  <w:style w:type="paragraph" w:customStyle="1" w:styleId="TOCHead1">
    <w:name w:val="TOC Head 1"/>
    <w:basedOn w:val="Normal"/>
    <w:rsid w:val="00A02C6D"/>
    <w:pPr>
      <w:widowControl w:val="0"/>
      <w:tabs>
        <w:tab w:val="right" w:pos="10080"/>
      </w:tabs>
      <w:suppressAutoHyphens/>
      <w:autoSpaceDE w:val="0"/>
      <w:autoSpaceDN w:val="0"/>
      <w:adjustRightInd w:val="0"/>
      <w:spacing w:after="0" w:line="360" w:lineRule="auto"/>
      <w:ind w:left="432" w:right="1440"/>
    </w:pPr>
    <w:rPr>
      <w:rFonts w:cs="ITC Berkeley Oldstyle Std Bk"/>
      <w:szCs w:val="21"/>
    </w:rPr>
  </w:style>
  <w:style w:type="paragraph" w:customStyle="1" w:styleId="Heading12">
    <w:name w:val="Heading 12"/>
    <w:basedOn w:val="Heading2"/>
    <w:qFormat/>
    <w:rsid w:val="00A02C6D"/>
  </w:style>
  <w:style w:type="character" w:customStyle="1" w:styleId="HeaderChar">
    <w:name w:val="Header Char"/>
    <w:basedOn w:val="DefaultParagraphFont"/>
    <w:link w:val="Header"/>
    <w:uiPriority w:val="99"/>
    <w:rsid w:val="00A02C6D"/>
    <w:rPr>
      <w:sz w:val="24"/>
      <w:szCs w:val="24"/>
    </w:rPr>
  </w:style>
  <w:style w:type="paragraph" w:styleId="NormalWeb">
    <w:name w:val="Normal (Web)"/>
    <w:basedOn w:val="Normal"/>
    <w:uiPriority w:val="99"/>
    <w:unhideWhenUsed/>
    <w:rsid w:val="00A02C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13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4E4EC-91F1-4D45-80B6-4A6783B9E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3873</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Anandhakumar Ramachandran</dc:creator>
  <cp:lastModifiedBy>Mandy</cp:lastModifiedBy>
  <cp:revision>8</cp:revision>
  <dcterms:created xsi:type="dcterms:W3CDTF">2018-01-19T20:05:00Z</dcterms:created>
  <dcterms:modified xsi:type="dcterms:W3CDTF">2018-01-23T16:48:00Z</dcterms:modified>
</cp:coreProperties>
</file>