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52F" w:rsidRDefault="00EB552F" w:rsidP="00EB552F">
      <w:pPr>
        <w:pStyle w:val="Title"/>
      </w:pPr>
      <w:r>
        <w:t>Chapter Outline</w:t>
      </w:r>
    </w:p>
    <w:p w:rsidR="003266DB" w:rsidRPr="00C85A87" w:rsidRDefault="004F7437" w:rsidP="003266DB">
      <w:pPr>
        <w:pStyle w:val="Heading1"/>
        <w:rPr>
          <w:rFonts w:ascii="Arial" w:hAnsi="Arial" w:cs="Arial"/>
          <w:sz w:val="24"/>
          <w:szCs w:val="24"/>
        </w:rPr>
      </w:pPr>
      <w:r w:rsidRPr="00C85A87">
        <w:rPr>
          <w:rFonts w:ascii="Arial" w:hAnsi="Arial" w:cs="Arial"/>
          <w:sz w:val="24"/>
          <w:szCs w:val="24"/>
        </w:rPr>
        <w:t>Chapter 1:</w:t>
      </w:r>
      <w:r w:rsidR="00D12349" w:rsidRPr="00C85A87">
        <w:rPr>
          <w:rFonts w:ascii="Arial" w:hAnsi="Arial" w:cs="Arial"/>
          <w:sz w:val="24"/>
          <w:szCs w:val="24"/>
        </w:rPr>
        <w:t xml:space="preserve"> </w:t>
      </w:r>
      <w:r w:rsidRPr="00C85A87">
        <w:rPr>
          <w:rFonts w:ascii="Arial" w:hAnsi="Arial" w:cs="Arial"/>
          <w:sz w:val="24"/>
          <w:szCs w:val="24"/>
        </w:rPr>
        <w:t>Intr</w:t>
      </w:r>
      <w:r w:rsidR="003266DB" w:rsidRPr="00C85A87">
        <w:rPr>
          <w:rFonts w:ascii="Arial" w:hAnsi="Arial" w:cs="Arial"/>
          <w:sz w:val="24"/>
          <w:szCs w:val="24"/>
        </w:rPr>
        <w:t>oduction to Managing Global Operations and Supply Chains</w:t>
      </w:r>
    </w:p>
    <w:p w:rsidR="003266DB" w:rsidRPr="00C85A87" w:rsidRDefault="00BC7F71" w:rsidP="003266DB">
      <w:pPr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  <w:highlight w:val="yellow"/>
        </w:rPr>
        <w:t>See pages 1-31</w:t>
      </w:r>
      <w:bookmarkStart w:id="0" w:name="_GoBack"/>
      <w:bookmarkEnd w:id="0"/>
    </w:p>
    <w:p w:rsidR="003266DB" w:rsidRPr="00C85A87" w:rsidRDefault="003266DB" w:rsidP="00D123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85A87">
        <w:rPr>
          <w:rFonts w:ascii="Arial" w:hAnsi="Arial" w:cs="Arial"/>
          <w:sz w:val="24"/>
          <w:szCs w:val="24"/>
        </w:rPr>
        <w:t>Operations Profile: Intel Uses Quality Control to Achieve World Domination</w:t>
      </w:r>
    </w:p>
    <w:p w:rsidR="003266DB" w:rsidRPr="00C85A87" w:rsidRDefault="003266DB" w:rsidP="00D123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85A87">
        <w:rPr>
          <w:rFonts w:ascii="Arial" w:hAnsi="Arial" w:cs="Arial"/>
          <w:sz w:val="24"/>
          <w:szCs w:val="24"/>
        </w:rPr>
        <w:tab/>
        <w:t>Supply Chains and Operations Management in the Global Economy</w:t>
      </w:r>
    </w:p>
    <w:p w:rsidR="003266DB" w:rsidRPr="00C85A87" w:rsidRDefault="003266DB" w:rsidP="00D123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C85A87">
        <w:rPr>
          <w:rFonts w:ascii="Arial" w:hAnsi="Arial" w:cs="Arial"/>
          <w:iCs/>
          <w:sz w:val="24"/>
          <w:szCs w:val="24"/>
        </w:rPr>
        <w:tab/>
      </w:r>
      <w:r w:rsidRPr="00C85A87">
        <w:rPr>
          <w:rFonts w:ascii="Arial" w:hAnsi="Arial" w:cs="Arial"/>
          <w:iCs/>
          <w:sz w:val="24"/>
          <w:szCs w:val="24"/>
        </w:rPr>
        <w:tab/>
        <w:t>Offshoring and Outsourcing</w:t>
      </w:r>
    </w:p>
    <w:p w:rsidR="00D12349" w:rsidRPr="00C85A87" w:rsidRDefault="00D12349" w:rsidP="00D123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85A87">
        <w:rPr>
          <w:rFonts w:ascii="Arial" w:hAnsi="Arial" w:cs="Arial"/>
          <w:sz w:val="24"/>
          <w:szCs w:val="24"/>
        </w:rPr>
        <w:t>Consider This 1.1: Is American Manufacturing Dead?</w:t>
      </w:r>
    </w:p>
    <w:p w:rsidR="003266DB" w:rsidRPr="00C85A87" w:rsidRDefault="003266DB" w:rsidP="00D1234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iCs/>
          <w:sz w:val="24"/>
          <w:szCs w:val="24"/>
        </w:rPr>
      </w:pPr>
      <w:r w:rsidRPr="00C85A87">
        <w:rPr>
          <w:rFonts w:ascii="Arial" w:hAnsi="Arial" w:cs="Arial"/>
          <w:iCs/>
          <w:sz w:val="24"/>
          <w:szCs w:val="24"/>
        </w:rPr>
        <w:t>Globalization, Supply Chains, and Operations Management</w:t>
      </w:r>
    </w:p>
    <w:p w:rsidR="00D12349" w:rsidRPr="00C85A87" w:rsidRDefault="00D12349" w:rsidP="00D123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85A87">
        <w:rPr>
          <w:rFonts w:ascii="Arial" w:hAnsi="Arial" w:cs="Arial"/>
          <w:sz w:val="24"/>
          <w:szCs w:val="24"/>
        </w:rPr>
        <w:t>Consider This 1.2: Why You Should Consider a Career in Operations and Supply Chain Management</w:t>
      </w:r>
    </w:p>
    <w:p w:rsidR="004F7FA0" w:rsidRPr="00C85A87" w:rsidRDefault="004F7FA0" w:rsidP="00D1234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sz w:val="24"/>
          <w:szCs w:val="24"/>
        </w:rPr>
      </w:pPr>
      <w:r w:rsidRPr="00C85A87">
        <w:rPr>
          <w:rFonts w:ascii="Arial" w:hAnsi="Arial" w:cs="Arial"/>
          <w:sz w:val="24"/>
          <w:szCs w:val="24"/>
        </w:rPr>
        <w:t>What Does Operations Management Entail?</w:t>
      </w:r>
    </w:p>
    <w:p w:rsidR="004F7FA0" w:rsidRPr="00C85A87" w:rsidRDefault="004F7FA0" w:rsidP="00D123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85A87">
        <w:rPr>
          <w:rFonts w:ascii="Arial" w:hAnsi="Arial" w:cs="Arial"/>
          <w:sz w:val="24"/>
          <w:szCs w:val="24"/>
        </w:rPr>
        <w:t>Consider This 1.3: Service Operations in India</w:t>
      </w:r>
    </w:p>
    <w:p w:rsidR="004F7FA0" w:rsidRPr="00C85A87" w:rsidRDefault="004F7FA0" w:rsidP="00D123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85A87">
        <w:rPr>
          <w:rFonts w:ascii="Arial" w:hAnsi="Arial" w:cs="Arial"/>
          <w:sz w:val="24"/>
          <w:szCs w:val="24"/>
        </w:rPr>
        <w:tab/>
        <w:t>What Does Supply Chain Management Entail?</w:t>
      </w:r>
    </w:p>
    <w:p w:rsidR="00D12349" w:rsidRPr="00C85A87" w:rsidRDefault="00D12349" w:rsidP="00D123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85A87">
        <w:rPr>
          <w:rFonts w:ascii="Arial" w:hAnsi="Arial" w:cs="Arial"/>
          <w:sz w:val="24"/>
          <w:szCs w:val="24"/>
        </w:rPr>
        <w:t xml:space="preserve">Operations Profile: Zara: Bringing Speed to Fashion </w:t>
      </w:r>
      <w:proofErr w:type="gramStart"/>
      <w:r w:rsidRPr="00C85A87">
        <w:rPr>
          <w:rFonts w:ascii="Arial" w:hAnsi="Arial" w:cs="Arial"/>
          <w:sz w:val="24"/>
          <w:szCs w:val="24"/>
        </w:rPr>
        <w:t>Through</w:t>
      </w:r>
      <w:proofErr w:type="gramEnd"/>
      <w:r w:rsidRPr="00C85A87">
        <w:rPr>
          <w:rFonts w:ascii="Arial" w:hAnsi="Arial" w:cs="Arial"/>
          <w:sz w:val="24"/>
          <w:szCs w:val="24"/>
        </w:rPr>
        <w:t xml:space="preserve"> Supply Chain Management</w:t>
      </w:r>
    </w:p>
    <w:p w:rsidR="004F7FA0" w:rsidRPr="00C85A87" w:rsidRDefault="004F7FA0" w:rsidP="00D1234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iCs/>
          <w:sz w:val="24"/>
          <w:szCs w:val="24"/>
        </w:rPr>
      </w:pPr>
      <w:r w:rsidRPr="00C85A87">
        <w:rPr>
          <w:rFonts w:ascii="Arial" w:hAnsi="Arial" w:cs="Arial"/>
          <w:iCs/>
          <w:sz w:val="24"/>
          <w:szCs w:val="24"/>
        </w:rPr>
        <w:t xml:space="preserve">Supply Chain Structures and Partners </w:t>
      </w:r>
    </w:p>
    <w:p w:rsidR="004F7FA0" w:rsidRPr="00C85A87" w:rsidRDefault="004F7FA0" w:rsidP="00D123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C85A87">
        <w:rPr>
          <w:rFonts w:ascii="Arial" w:hAnsi="Arial" w:cs="Arial"/>
          <w:iCs/>
          <w:sz w:val="24"/>
          <w:szCs w:val="24"/>
        </w:rPr>
        <w:tab/>
      </w:r>
      <w:r w:rsidRPr="00C85A87">
        <w:rPr>
          <w:rFonts w:ascii="Arial" w:hAnsi="Arial" w:cs="Arial"/>
          <w:iCs/>
          <w:sz w:val="24"/>
          <w:szCs w:val="24"/>
        </w:rPr>
        <w:tab/>
        <w:t>First-Tier Suppliers</w:t>
      </w:r>
    </w:p>
    <w:p w:rsidR="004F7FA0" w:rsidRPr="00C85A87" w:rsidRDefault="004F7FA0" w:rsidP="00D123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C85A87">
        <w:rPr>
          <w:rFonts w:ascii="Arial" w:hAnsi="Arial" w:cs="Arial"/>
          <w:iCs/>
          <w:sz w:val="24"/>
          <w:szCs w:val="24"/>
        </w:rPr>
        <w:tab/>
      </w:r>
      <w:r w:rsidRPr="00C85A87">
        <w:rPr>
          <w:rFonts w:ascii="Arial" w:hAnsi="Arial" w:cs="Arial"/>
          <w:iCs/>
          <w:sz w:val="24"/>
          <w:szCs w:val="24"/>
        </w:rPr>
        <w:tab/>
        <w:t>Second-Tier Suppliers</w:t>
      </w:r>
    </w:p>
    <w:p w:rsidR="004F7FA0" w:rsidRPr="00C85A87" w:rsidRDefault="004F7FA0" w:rsidP="00D123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C85A87">
        <w:rPr>
          <w:rFonts w:ascii="Arial" w:hAnsi="Arial" w:cs="Arial"/>
          <w:iCs/>
          <w:sz w:val="24"/>
          <w:szCs w:val="24"/>
        </w:rPr>
        <w:tab/>
      </w:r>
      <w:r w:rsidRPr="00C85A87">
        <w:rPr>
          <w:rFonts w:ascii="Arial" w:hAnsi="Arial" w:cs="Arial"/>
          <w:iCs/>
          <w:sz w:val="24"/>
          <w:szCs w:val="24"/>
        </w:rPr>
        <w:tab/>
        <w:t>Inbound and Outbound Storage</w:t>
      </w:r>
    </w:p>
    <w:p w:rsidR="004F7FA0" w:rsidRPr="00C85A87" w:rsidRDefault="004F7FA0" w:rsidP="00D123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C85A87">
        <w:rPr>
          <w:rFonts w:ascii="Arial" w:hAnsi="Arial" w:cs="Arial"/>
          <w:iCs/>
          <w:sz w:val="24"/>
          <w:szCs w:val="24"/>
        </w:rPr>
        <w:tab/>
      </w:r>
      <w:r w:rsidRPr="00C85A87">
        <w:rPr>
          <w:rFonts w:ascii="Arial" w:hAnsi="Arial" w:cs="Arial"/>
          <w:iCs/>
          <w:sz w:val="24"/>
          <w:szCs w:val="24"/>
        </w:rPr>
        <w:tab/>
        <w:t>Wholesalers and Retailers</w:t>
      </w:r>
    </w:p>
    <w:p w:rsidR="004F7FA0" w:rsidRPr="00C85A87" w:rsidRDefault="004F7FA0" w:rsidP="00D123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C85A87">
        <w:rPr>
          <w:rFonts w:ascii="Arial" w:hAnsi="Arial" w:cs="Arial"/>
          <w:iCs/>
          <w:sz w:val="24"/>
          <w:szCs w:val="24"/>
        </w:rPr>
        <w:tab/>
      </w:r>
      <w:r w:rsidRPr="00C85A87">
        <w:rPr>
          <w:rFonts w:ascii="Arial" w:hAnsi="Arial" w:cs="Arial"/>
          <w:iCs/>
          <w:sz w:val="24"/>
          <w:szCs w:val="24"/>
        </w:rPr>
        <w:tab/>
        <w:t>Final Consumers</w:t>
      </w:r>
    </w:p>
    <w:p w:rsidR="004F7FA0" w:rsidRPr="00C85A87" w:rsidRDefault="004F7FA0" w:rsidP="00D123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85A87">
        <w:rPr>
          <w:rFonts w:ascii="Arial" w:hAnsi="Arial" w:cs="Arial"/>
          <w:sz w:val="24"/>
          <w:szCs w:val="24"/>
        </w:rPr>
        <w:tab/>
        <w:t>An Integrated Perspective on Operations and Supply Chain Management</w:t>
      </w:r>
    </w:p>
    <w:p w:rsidR="004F7FA0" w:rsidRPr="00C85A87" w:rsidRDefault="004F7FA0" w:rsidP="00D123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C85A87">
        <w:rPr>
          <w:rFonts w:ascii="Arial" w:hAnsi="Arial" w:cs="Arial"/>
          <w:iCs/>
          <w:sz w:val="24"/>
          <w:szCs w:val="24"/>
        </w:rPr>
        <w:tab/>
      </w:r>
      <w:r w:rsidRPr="00C85A87">
        <w:rPr>
          <w:rFonts w:ascii="Arial" w:hAnsi="Arial" w:cs="Arial"/>
          <w:iCs/>
          <w:sz w:val="24"/>
          <w:szCs w:val="24"/>
        </w:rPr>
        <w:tab/>
        <w:t>Decisions in Operations and Supply Chain Management</w:t>
      </w:r>
    </w:p>
    <w:p w:rsidR="004F7FA0" w:rsidRPr="00C85A87" w:rsidRDefault="004F7FA0" w:rsidP="00D123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C85A87">
        <w:rPr>
          <w:rFonts w:ascii="Arial" w:hAnsi="Arial" w:cs="Arial"/>
          <w:iCs/>
          <w:sz w:val="24"/>
          <w:szCs w:val="24"/>
        </w:rPr>
        <w:tab/>
      </w:r>
      <w:r w:rsidRPr="00C85A87">
        <w:rPr>
          <w:rFonts w:ascii="Arial" w:hAnsi="Arial" w:cs="Arial"/>
          <w:iCs/>
          <w:sz w:val="24"/>
          <w:szCs w:val="24"/>
        </w:rPr>
        <w:tab/>
        <w:t>Operations Interfaces in a Product Supply Chain</w:t>
      </w:r>
    </w:p>
    <w:p w:rsidR="00D12349" w:rsidRPr="00C85A87" w:rsidRDefault="00D12349" w:rsidP="00D123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85A87">
        <w:rPr>
          <w:rFonts w:ascii="Arial" w:hAnsi="Arial" w:cs="Arial"/>
          <w:sz w:val="24"/>
          <w:szCs w:val="24"/>
        </w:rPr>
        <w:t>Operations Profile: Lessons Learned: Apple Puts All Its Eggs in One (Very Expensive) Basket</w:t>
      </w:r>
    </w:p>
    <w:p w:rsidR="004F7FA0" w:rsidRPr="00C85A87" w:rsidRDefault="004F7FA0" w:rsidP="00D1234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iCs/>
          <w:sz w:val="24"/>
          <w:szCs w:val="24"/>
        </w:rPr>
      </w:pPr>
      <w:r w:rsidRPr="00C85A87">
        <w:rPr>
          <w:rFonts w:ascii="Arial" w:hAnsi="Arial" w:cs="Arial"/>
          <w:iCs/>
          <w:sz w:val="24"/>
          <w:szCs w:val="24"/>
        </w:rPr>
        <w:t>Operations Interfaces in a Service Supply Chain</w:t>
      </w:r>
    </w:p>
    <w:p w:rsidR="004F7FA0" w:rsidRPr="00C85A87" w:rsidRDefault="004F7FA0" w:rsidP="00D123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85A87">
        <w:rPr>
          <w:rFonts w:ascii="Arial" w:hAnsi="Arial" w:cs="Arial"/>
          <w:sz w:val="24"/>
          <w:szCs w:val="24"/>
        </w:rPr>
        <w:tab/>
        <w:t>The Evolution of Operations and Supply Chain Management</w:t>
      </w:r>
    </w:p>
    <w:p w:rsidR="004F7FA0" w:rsidRPr="00C85A87" w:rsidRDefault="004F7FA0" w:rsidP="00D123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85A87">
        <w:rPr>
          <w:rFonts w:ascii="Arial" w:hAnsi="Arial" w:cs="Arial"/>
          <w:sz w:val="24"/>
          <w:szCs w:val="24"/>
        </w:rPr>
        <w:tab/>
        <w:t>Current and Emerging Issues in Operations and Supply Chain Management</w:t>
      </w:r>
    </w:p>
    <w:p w:rsidR="004F7FA0" w:rsidRPr="00C85A87" w:rsidRDefault="004F7FA0" w:rsidP="00D123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C85A87">
        <w:rPr>
          <w:rFonts w:ascii="Arial" w:hAnsi="Arial" w:cs="Arial"/>
          <w:iCs/>
          <w:sz w:val="24"/>
          <w:szCs w:val="24"/>
        </w:rPr>
        <w:tab/>
      </w:r>
      <w:r w:rsidRPr="00C85A87">
        <w:rPr>
          <w:rFonts w:ascii="Arial" w:hAnsi="Arial" w:cs="Arial"/>
          <w:iCs/>
          <w:sz w:val="24"/>
          <w:szCs w:val="24"/>
        </w:rPr>
        <w:tab/>
        <w:t>The Continuous Optimization of Resources</w:t>
      </w:r>
    </w:p>
    <w:p w:rsidR="004F7FA0" w:rsidRPr="00C85A87" w:rsidRDefault="004F7FA0" w:rsidP="00D123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C85A87">
        <w:rPr>
          <w:rFonts w:ascii="Arial" w:hAnsi="Arial" w:cs="Arial"/>
          <w:iCs/>
          <w:sz w:val="24"/>
          <w:szCs w:val="24"/>
        </w:rPr>
        <w:tab/>
      </w:r>
      <w:r w:rsidRPr="00C85A87">
        <w:rPr>
          <w:rFonts w:ascii="Arial" w:hAnsi="Arial" w:cs="Arial"/>
          <w:iCs/>
          <w:sz w:val="24"/>
          <w:szCs w:val="24"/>
        </w:rPr>
        <w:tab/>
        <w:t>Greater Supply Chain Risks and Supply Chain Restructuring</w:t>
      </w:r>
    </w:p>
    <w:p w:rsidR="00D12349" w:rsidRPr="00C85A87" w:rsidRDefault="00D12349" w:rsidP="00D12349">
      <w:pPr>
        <w:pStyle w:val="SE2UL"/>
        <w:spacing w:line="240" w:lineRule="auto"/>
        <w:ind w:left="0" w:firstLine="720"/>
        <w:rPr>
          <w:rFonts w:ascii="Arial" w:hAnsi="Arial" w:cs="Arial"/>
          <w:color w:val="auto"/>
          <w:szCs w:val="24"/>
        </w:rPr>
      </w:pPr>
      <w:r w:rsidRPr="00C85A87">
        <w:rPr>
          <w:rFonts w:ascii="Arial" w:hAnsi="Arial" w:cs="Arial"/>
          <w:iCs/>
          <w:szCs w:val="24"/>
        </w:rPr>
        <w:tab/>
      </w:r>
      <w:r w:rsidRPr="00C85A87">
        <w:rPr>
          <w:rFonts w:ascii="Arial" w:hAnsi="Arial" w:cs="Arial"/>
          <w:color w:val="auto"/>
          <w:szCs w:val="24"/>
        </w:rPr>
        <w:t>Role of Technology and Data Analytics</w:t>
      </w:r>
    </w:p>
    <w:p w:rsidR="004F7FA0" w:rsidRPr="00C85A87" w:rsidRDefault="004F7FA0" w:rsidP="00D12349">
      <w:pPr>
        <w:autoSpaceDE w:val="0"/>
        <w:autoSpaceDN w:val="0"/>
        <w:adjustRightInd w:val="0"/>
        <w:spacing w:after="0" w:line="240" w:lineRule="auto"/>
        <w:ind w:left="720" w:firstLine="720"/>
        <w:rPr>
          <w:rFonts w:ascii="Arial" w:hAnsi="Arial" w:cs="Arial"/>
          <w:iCs/>
          <w:sz w:val="24"/>
          <w:szCs w:val="24"/>
        </w:rPr>
      </w:pPr>
      <w:r w:rsidRPr="00C85A87">
        <w:rPr>
          <w:rFonts w:ascii="Arial" w:hAnsi="Arial" w:cs="Arial"/>
          <w:iCs/>
          <w:sz w:val="24"/>
          <w:szCs w:val="24"/>
        </w:rPr>
        <w:t>Sustainability</w:t>
      </w:r>
    </w:p>
    <w:p w:rsidR="004F7FA0" w:rsidRPr="00C85A87" w:rsidRDefault="004F7FA0" w:rsidP="00D123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85A87">
        <w:rPr>
          <w:rFonts w:ascii="Arial" w:hAnsi="Arial" w:cs="Arial"/>
          <w:sz w:val="24"/>
          <w:szCs w:val="24"/>
        </w:rPr>
        <w:tab/>
        <w:t>Road Map: How This Text Is Organized</w:t>
      </w:r>
    </w:p>
    <w:p w:rsidR="004F7FA0" w:rsidRPr="00C85A87" w:rsidRDefault="004F7FA0" w:rsidP="00D123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C85A87">
        <w:rPr>
          <w:rFonts w:ascii="Arial" w:hAnsi="Arial" w:cs="Arial"/>
          <w:iCs/>
          <w:sz w:val="24"/>
          <w:szCs w:val="24"/>
        </w:rPr>
        <w:tab/>
      </w:r>
      <w:r w:rsidRPr="00C85A87">
        <w:rPr>
          <w:rFonts w:ascii="Arial" w:hAnsi="Arial" w:cs="Arial"/>
          <w:iCs/>
          <w:sz w:val="24"/>
          <w:szCs w:val="24"/>
        </w:rPr>
        <w:tab/>
        <w:t>Chapter Summary</w:t>
      </w:r>
    </w:p>
    <w:p w:rsidR="004F7FA0" w:rsidRPr="00C85A87" w:rsidRDefault="004F7FA0" w:rsidP="00D123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C85A87">
        <w:rPr>
          <w:rFonts w:ascii="Arial" w:hAnsi="Arial" w:cs="Arial"/>
          <w:iCs/>
          <w:sz w:val="24"/>
          <w:szCs w:val="24"/>
        </w:rPr>
        <w:tab/>
      </w:r>
      <w:r w:rsidRPr="00C85A87">
        <w:rPr>
          <w:rFonts w:ascii="Arial" w:hAnsi="Arial" w:cs="Arial"/>
          <w:iCs/>
          <w:sz w:val="24"/>
          <w:szCs w:val="24"/>
        </w:rPr>
        <w:tab/>
        <w:t>Key Terms</w:t>
      </w:r>
    </w:p>
    <w:p w:rsidR="004F7FA0" w:rsidRPr="00C85A87" w:rsidRDefault="004F7FA0" w:rsidP="00D123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C85A87">
        <w:rPr>
          <w:rFonts w:ascii="Arial" w:hAnsi="Arial" w:cs="Arial"/>
          <w:iCs/>
          <w:sz w:val="24"/>
          <w:szCs w:val="24"/>
        </w:rPr>
        <w:tab/>
      </w:r>
      <w:r w:rsidRPr="00C85A87">
        <w:rPr>
          <w:rFonts w:ascii="Arial" w:hAnsi="Arial" w:cs="Arial"/>
          <w:iCs/>
          <w:sz w:val="24"/>
          <w:szCs w:val="24"/>
        </w:rPr>
        <w:tab/>
        <w:t>Discussion and Review Questions</w:t>
      </w:r>
    </w:p>
    <w:p w:rsidR="004F7FA0" w:rsidRPr="00C85A87" w:rsidRDefault="004F7FA0" w:rsidP="00D123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C85A87">
        <w:rPr>
          <w:rFonts w:ascii="Arial" w:hAnsi="Arial" w:cs="Arial"/>
          <w:iCs/>
          <w:sz w:val="24"/>
          <w:szCs w:val="24"/>
        </w:rPr>
        <w:tab/>
      </w:r>
      <w:r w:rsidRPr="00C85A87">
        <w:rPr>
          <w:rFonts w:ascii="Arial" w:hAnsi="Arial" w:cs="Arial"/>
          <w:iCs/>
          <w:sz w:val="24"/>
          <w:szCs w:val="24"/>
        </w:rPr>
        <w:tab/>
        <w:t>Problems</w:t>
      </w:r>
    </w:p>
    <w:p w:rsidR="004F7FA0" w:rsidRPr="00C85A87" w:rsidRDefault="004F7FA0" w:rsidP="00D123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C85A87">
        <w:rPr>
          <w:rFonts w:ascii="Arial" w:hAnsi="Arial" w:cs="Arial"/>
          <w:iCs/>
          <w:sz w:val="24"/>
          <w:szCs w:val="24"/>
        </w:rPr>
        <w:tab/>
      </w:r>
      <w:r w:rsidRPr="00C85A87">
        <w:rPr>
          <w:rFonts w:ascii="Arial" w:hAnsi="Arial" w:cs="Arial"/>
          <w:iCs/>
          <w:sz w:val="24"/>
          <w:szCs w:val="24"/>
        </w:rPr>
        <w:tab/>
        <w:t>Case Study 1.1: Multinational Companies and China: Investing for the Long Term</w:t>
      </w:r>
    </w:p>
    <w:p w:rsidR="004F7FA0" w:rsidRPr="00C85A87" w:rsidRDefault="004F7FA0" w:rsidP="00D123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C85A87">
        <w:rPr>
          <w:rFonts w:ascii="Arial" w:hAnsi="Arial" w:cs="Arial"/>
          <w:iCs/>
          <w:sz w:val="24"/>
          <w:szCs w:val="24"/>
        </w:rPr>
        <w:tab/>
      </w:r>
      <w:r w:rsidRPr="00C85A87">
        <w:rPr>
          <w:rFonts w:ascii="Arial" w:hAnsi="Arial" w:cs="Arial"/>
          <w:iCs/>
          <w:sz w:val="24"/>
          <w:szCs w:val="24"/>
        </w:rPr>
        <w:tab/>
        <w:t>Case Study 1.2: Nintendo’s Wii and Wii U: Absence Makes the Heart Grow Fonder</w:t>
      </w:r>
    </w:p>
    <w:p w:rsidR="004F7FA0" w:rsidRPr="00C85A87" w:rsidRDefault="004F7FA0" w:rsidP="00D123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C85A87">
        <w:rPr>
          <w:rFonts w:ascii="Arial" w:hAnsi="Arial" w:cs="Arial"/>
          <w:iCs/>
          <w:sz w:val="24"/>
          <w:szCs w:val="24"/>
        </w:rPr>
        <w:lastRenderedPageBreak/>
        <w:tab/>
      </w:r>
      <w:r w:rsidRPr="00C85A87">
        <w:rPr>
          <w:rFonts w:ascii="Arial" w:hAnsi="Arial" w:cs="Arial"/>
          <w:iCs/>
          <w:sz w:val="24"/>
          <w:szCs w:val="24"/>
        </w:rPr>
        <w:tab/>
        <w:t>Video Case</w:t>
      </w:r>
    </w:p>
    <w:p w:rsidR="004F7FA0" w:rsidRPr="00C85A87" w:rsidRDefault="004F7FA0" w:rsidP="00D123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85A87">
        <w:rPr>
          <w:rFonts w:ascii="Arial" w:hAnsi="Arial" w:cs="Arial"/>
          <w:iCs/>
          <w:sz w:val="24"/>
          <w:szCs w:val="24"/>
        </w:rPr>
        <w:tab/>
      </w:r>
      <w:r w:rsidRPr="00C85A87">
        <w:rPr>
          <w:rFonts w:ascii="Arial" w:hAnsi="Arial" w:cs="Arial"/>
          <w:iCs/>
          <w:sz w:val="24"/>
          <w:szCs w:val="24"/>
        </w:rPr>
        <w:tab/>
        <w:t>Critical Thinking Exercises</w:t>
      </w:r>
    </w:p>
    <w:sectPr w:rsidR="004F7FA0" w:rsidRPr="00C85A87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32F9" w:rsidRDefault="007D32F9" w:rsidP="004F7FA0">
      <w:pPr>
        <w:spacing w:after="0" w:line="240" w:lineRule="auto"/>
      </w:pPr>
      <w:r>
        <w:separator/>
      </w:r>
    </w:p>
  </w:endnote>
  <w:endnote w:type="continuationSeparator" w:id="0">
    <w:p w:rsidR="007D32F9" w:rsidRDefault="007D32F9" w:rsidP="004F7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NeueLT Std Lt Cn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32F9" w:rsidRDefault="007D32F9" w:rsidP="004F7FA0">
      <w:pPr>
        <w:spacing w:after="0" w:line="240" w:lineRule="auto"/>
      </w:pPr>
      <w:r>
        <w:separator/>
      </w:r>
    </w:p>
  </w:footnote>
  <w:footnote w:type="continuationSeparator" w:id="0">
    <w:p w:rsidR="007D32F9" w:rsidRDefault="007D32F9" w:rsidP="004F7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FA0" w:rsidRPr="00A34255" w:rsidRDefault="004F7FA0" w:rsidP="004F7FA0">
    <w:pPr>
      <w:pStyle w:val="Header"/>
      <w:jc w:val="right"/>
      <w:rPr>
        <w:rFonts w:cs="Arial"/>
        <w:sz w:val="20"/>
        <w:szCs w:val="20"/>
      </w:rPr>
    </w:pPr>
    <w:proofErr w:type="spellStart"/>
    <w:r w:rsidRPr="00A34255">
      <w:rPr>
        <w:rFonts w:cs="Arial"/>
        <w:sz w:val="20"/>
        <w:szCs w:val="20"/>
      </w:rPr>
      <w:t>Venkataraman</w:t>
    </w:r>
    <w:proofErr w:type="spellEnd"/>
    <w:r w:rsidR="00D12349">
      <w:rPr>
        <w:rFonts w:cs="Arial"/>
        <w:sz w:val="20"/>
        <w:szCs w:val="20"/>
      </w:rPr>
      <w:t xml:space="preserve"> and Pinto</w:t>
    </w:r>
    <w:r w:rsidRPr="00A34255">
      <w:rPr>
        <w:rFonts w:cs="Arial"/>
        <w:sz w:val="20"/>
        <w:szCs w:val="20"/>
      </w:rPr>
      <w:t xml:space="preserve">, </w:t>
    </w:r>
    <w:r w:rsidRPr="00A34255">
      <w:rPr>
        <w:rFonts w:cs="Arial"/>
        <w:i/>
        <w:sz w:val="20"/>
        <w:szCs w:val="20"/>
      </w:rPr>
      <w:t>Operations Management</w:t>
    </w:r>
    <w:r w:rsidR="00D12349">
      <w:rPr>
        <w:rFonts w:cs="Arial"/>
        <w:i/>
        <w:sz w:val="20"/>
        <w:szCs w:val="20"/>
      </w:rPr>
      <w:t>, 2e</w:t>
    </w:r>
  </w:p>
  <w:p w:rsidR="00A34255" w:rsidRPr="00A34255" w:rsidRDefault="00D12349" w:rsidP="004F7FA0">
    <w:pPr>
      <w:pStyle w:val="Header"/>
      <w:jc w:val="right"/>
      <w:rPr>
        <w:rFonts w:cs="Arial"/>
        <w:sz w:val="20"/>
        <w:szCs w:val="20"/>
      </w:rPr>
    </w:pPr>
    <w:r>
      <w:rPr>
        <w:rFonts w:cs="Arial"/>
        <w:sz w:val="20"/>
        <w:szCs w:val="20"/>
      </w:rPr>
      <w:t>SAGE Publications, 2020</w:t>
    </w:r>
  </w:p>
  <w:p w:rsidR="004F7FA0" w:rsidRDefault="004F7FA0" w:rsidP="004F7FA0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6DB"/>
    <w:rsid w:val="00064FB1"/>
    <w:rsid w:val="003266DB"/>
    <w:rsid w:val="003E1D70"/>
    <w:rsid w:val="004F7437"/>
    <w:rsid w:val="004F7FA0"/>
    <w:rsid w:val="006952B2"/>
    <w:rsid w:val="007D32F9"/>
    <w:rsid w:val="007F360B"/>
    <w:rsid w:val="00983E5F"/>
    <w:rsid w:val="00A34255"/>
    <w:rsid w:val="00BC7F71"/>
    <w:rsid w:val="00C85A87"/>
    <w:rsid w:val="00CB1CBF"/>
    <w:rsid w:val="00D12349"/>
    <w:rsid w:val="00EB5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C91209"/>
  <w15:docId w15:val="{1FB1E86C-3138-48DB-8F86-CC7B24176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66DB"/>
  </w:style>
  <w:style w:type="paragraph" w:styleId="Heading1">
    <w:name w:val="heading 1"/>
    <w:basedOn w:val="Normal"/>
    <w:next w:val="Normal"/>
    <w:link w:val="Heading1Char"/>
    <w:uiPriority w:val="9"/>
    <w:qFormat/>
    <w:rsid w:val="003266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266D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266D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266D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266D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266DB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266DB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266D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266D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266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3266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266D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266D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266D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266D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266D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266DB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266D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266D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266D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266D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66D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266D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3266DB"/>
    <w:rPr>
      <w:b/>
      <w:bCs/>
    </w:rPr>
  </w:style>
  <w:style w:type="character" w:styleId="Emphasis">
    <w:name w:val="Emphasis"/>
    <w:basedOn w:val="DefaultParagraphFont"/>
    <w:uiPriority w:val="20"/>
    <w:qFormat/>
    <w:rsid w:val="003266DB"/>
    <w:rPr>
      <w:i/>
      <w:iCs/>
    </w:rPr>
  </w:style>
  <w:style w:type="paragraph" w:styleId="NoSpacing">
    <w:name w:val="No Spacing"/>
    <w:uiPriority w:val="1"/>
    <w:qFormat/>
    <w:rsid w:val="003266D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266D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266D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3266DB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266D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266DB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3266DB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3266DB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3266DB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3266DB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3266DB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266DB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4F7F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7FA0"/>
  </w:style>
  <w:style w:type="paragraph" w:styleId="Footer">
    <w:name w:val="footer"/>
    <w:basedOn w:val="Normal"/>
    <w:link w:val="FooterChar"/>
    <w:uiPriority w:val="99"/>
    <w:unhideWhenUsed/>
    <w:rsid w:val="004F7F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7FA0"/>
  </w:style>
  <w:style w:type="paragraph" w:customStyle="1" w:styleId="SE2UL">
    <w:name w:val="SE2_UL"/>
    <w:basedOn w:val="Normal"/>
    <w:uiPriority w:val="99"/>
    <w:rsid w:val="00D12349"/>
    <w:pPr>
      <w:widowControl w:val="0"/>
      <w:suppressAutoHyphens/>
      <w:autoSpaceDE w:val="0"/>
      <w:autoSpaceDN w:val="0"/>
      <w:adjustRightInd w:val="0"/>
      <w:spacing w:before="58" w:after="0" w:line="360" w:lineRule="auto"/>
      <w:ind w:left="180" w:hanging="180"/>
    </w:pPr>
    <w:rPr>
      <w:rFonts w:ascii="Times New Roman" w:eastAsia="Times New Roman" w:hAnsi="Times New Roman" w:cs="HelveticaNeueLT Std Lt Cn"/>
      <w:color w:val="000000"/>
      <w:spacing w:val="4"/>
      <w:sz w:val="24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Hollingsworth, Megan</dc:creator>
  <cp:lastModifiedBy>Kelly DeRosa</cp:lastModifiedBy>
  <cp:revision>7</cp:revision>
  <dcterms:created xsi:type="dcterms:W3CDTF">2018-08-15T16:16:00Z</dcterms:created>
  <dcterms:modified xsi:type="dcterms:W3CDTF">2018-10-30T23:09:00Z</dcterms:modified>
</cp:coreProperties>
</file>